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2C1270" w14:textId="77777777" w:rsidR="009E68A0" w:rsidRDefault="009E68A0" w:rsidP="009E68A0">
      <w:pPr>
        <w:pStyle w:val="Heading1"/>
      </w:pPr>
      <w:r>
        <w:t>T</w:t>
      </w:r>
    </w:p>
    <w:p w14:paraId="74CC3717" w14:textId="77777777" w:rsidR="009E68A0" w:rsidRDefault="009E68A0" w:rsidP="009E68A0">
      <w:pPr>
        <w:pStyle w:val="ListParagraph"/>
        <w:numPr>
          <w:ilvl w:val="0"/>
          <w:numId w:val="6"/>
        </w:numPr>
        <w:rPr>
          <w:rFonts w:eastAsiaTheme="majorEastAsia" w:cstheme="majorBidi"/>
          <w:bCs/>
          <w:iCs/>
          <w:szCs w:val="22"/>
        </w:rPr>
      </w:pPr>
      <w:proofErr w:type="spellStart"/>
      <w:r w:rsidRPr="006A6669">
        <w:rPr>
          <w:rFonts w:eastAsiaTheme="majorEastAsia" w:cstheme="majorBidi"/>
          <w:bCs/>
          <w:iCs/>
          <w:szCs w:val="22"/>
        </w:rPr>
        <w:t>Interp</w:t>
      </w:r>
      <w:proofErr w:type="spellEnd"/>
      <w:r w:rsidRPr="006A6669">
        <w:rPr>
          <w:rFonts w:eastAsiaTheme="majorEastAsia" w:cstheme="majorBidi"/>
          <w:bCs/>
          <w:iCs/>
          <w:szCs w:val="22"/>
        </w:rPr>
        <w:t xml:space="preserve">: The </w:t>
      </w:r>
      <w:proofErr w:type="spellStart"/>
      <w:r w:rsidRPr="006A6669">
        <w:rPr>
          <w:rFonts w:eastAsiaTheme="majorEastAsia" w:cstheme="majorBidi"/>
          <w:bCs/>
          <w:iCs/>
          <w:szCs w:val="22"/>
        </w:rPr>
        <w:t>aff</w:t>
      </w:r>
      <w:proofErr w:type="spellEnd"/>
      <w:r w:rsidRPr="006A6669">
        <w:rPr>
          <w:rFonts w:eastAsiaTheme="majorEastAsia" w:cstheme="majorBidi"/>
          <w:bCs/>
          <w:iCs/>
          <w:szCs w:val="22"/>
        </w:rPr>
        <w:t xml:space="preserve"> must defend that all constitutionally protected speech </w:t>
      </w:r>
      <w:r>
        <w:rPr>
          <w:rFonts w:eastAsiaTheme="majorEastAsia" w:cstheme="majorBidi"/>
          <w:bCs/>
          <w:iCs/>
          <w:szCs w:val="22"/>
        </w:rPr>
        <w:t xml:space="preserve">in all venues </w:t>
      </w:r>
      <w:r w:rsidRPr="006A6669">
        <w:rPr>
          <w:rFonts w:eastAsiaTheme="majorEastAsia" w:cstheme="majorBidi"/>
          <w:bCs/>
          <w:iCs/>
          <w:szCs w:val="22"/>
        </w:rPr>
        <w:t xml:space="preserve">ought not be restricted by public colleges or universities. To clarify, they can’t defend removing a specific restriction on speech. </w:t>
      </w:r>
    </w:p>
    <w:p w14:paraId="79439EB2" w14:textId="77777777" w:rsidR="009E68A0" w:rsidRPr="007B3C7C" w:rsidRDefault="009E68A0" w:rsidP="009E68A0">
      <w:pPr>
        <w:rPr>
          <w:rFonts w:eastAsiaTheme="majorEastAsia" w:cstheme="majorBidi"/>
          <w:bCs/>
          <w:iCs/>
          <w:szCs w:val="22"/>
        </w:rPr>
      </w:pPr>
    </w:p>
    <w:p w14:paraId="322C02D5" w14:textId="55775994" w:rsidR="009E68A0" w:rsidRPr="007B3C7C" w:rsidRDefault="009E68A0" w:rsidP="009E68A0">
      <w:pPr>
        <w:rPr>
          <w:rFonts w:eastAsiaTheme="majorEastAsia" w:cstheme="majorBidi"/>
          <w:bCs/>
          <w:iCs/>
          <w:szCs w:val="22"/>
        </w:rPr>
      </w:pPr>
      <w:r>
        <w:rPr>
          <w:rFonts w:eastAsiaTheme="majorEastAsia" w:cstheme="majorBidi"/>
          <w:bCs/>
          <w:iCs/>
          <w:szCs w:val="22"/>
        </w:rPr>
        <w:t xml:space="preserve">B. </w:t>
      </w:r>
      <w:r w:rsidRPr="007B3C7C">
        <w:rPr>
          <w:rFonts w:eastAsiaTheme="majorEastAsia" w:cstheme="majorBidi"/>
          <w:bCs/>
          <w:iCs/>
          <w:szCs w:val="22"/>
        </w:rPr>
        <w:t>Violation:</w:t>
      </w:r>
      <w:r w:rsidR="009C029F">
        <w:rPr>
          <w:rFonts w:eastAsiaTheme="majorEastAsia" w:cstheme="majorBidi"/>
          <w:bCs/>
          <w:iCs/>
          <w:szCs w:val="22"/>
        </w:rPr>
        <w:t xml:space="preserve"> they defend only professors </w:t>
      </w:r>
    </w:p>
    <w:p w14:paraId="5D757C12" w14:textId="77777777" w:rsidR="009E68A0" w:rsidRDefault="009E68A0" w:rsidP="009E68A0">
      <w:pPr>
        <w:pStyle w:val="ListParagraph"/>
        <w:rPr>
          <w:rStyle w:val="StyleStyleBold12pt"/>
          <w:sz w:val="22"/>
          <w:szCs w:val="22"/>
        </w:rPr>
      </w:pPr>
    </w:p>
    <w:p w14:paraId="54D617DD" w14:textId="79A8E36F" w:rsidR="00A71754" w:rsidRDefault="00A71754" w:rsidP="00A71754">
      <w:pPr>
        <w:rPr>
          <w:rStyle w:val="StyleStyleBold12pt"/>
          <w:sz w:val="22"/>
          <w:szCs w:val="22"/>
        </w:rPr>
      </w:pPr>
      <w:r>
        <w:rPr>
          <w:rStyle w:val="StyleStyleBold12pt"/>
          <w:sz w:val="22"/>
          <w:szCs w:val="22"/>
        </w:rPr>
        <w:t xml:space="preserve">C. Semantics decisively negate- almost test and framers intent prove </w:t>
      </w:r>
    </w:p>
    <w:p w14:paraId="217126C2" w14:textId="4AD80FD0" w:rsidR="00A71754" w:rsidRPr="00A71754" w:rsidRDefault="00A71754" w:rsidP="00A71754">
      <w:pPr>
        <w:rPr>
          <w:rStyle w:val="StyleStyleBold12pt"/>
          <w:sz w:val="22"/>
        </w:rPr>
      </w:pPr>
      <w:proofErr w:type="spellStart"/>
      <w:r w:rsidRPr="00A71754">
        <w:rPr>
          <w:rStyle w:val="Heading4Char"/>
        </w:rPr>
        <w:t>Lallas</w:t>
      </w:r>
      <w:proofErr w:type="spellEnd"/>
      <w:r w:rsidRPr="00A71754">
        <w:rPr>
          <w:rStyle w:val="Heading4Char"/>
        </w:rPr>
        <w:t xml:space="preserve"> 17</w:t>
      </w:r>
      <w:r>
        <w:t xml:space="preserve">, </w:t>
      </w:r>
      <w:r w:rsidRPr="00A71754">
        <w:rPr>
          <w:sz w:val="10"/>
          <w:szCs w:val="10"/>
        </w:rPr>
        <w:t>Jackson, A DEFENSE OF T-ANY, 2017, http://www.theladi.org/blog/2017/2/9/a-defense-of-t-any</w:t>
      </w:r>
    </w:p>
    <w:p w14:paraId="4C01C743" w14:textId="77777777" w:rsidR="00A71754" w:rsidRPr="00A71754" w:rsidRDefault="00A71754" w:rsidP="00A71754">
      <w:pPr>
        <w:rPr>
          <w:sz w:val="10"/>
        </w:rPr>
      </w:pPr>
      <w:r w:rsidRPr="00A71754">
        <w:rPr>
          <w:sz w:val="10"/>
        </w:rPr>
        <w:t xml:space="preserve">This article will attempt to defend the common negative position on this debate. Unlike other justifications for T – Any, I won’t be focusing much on </w:t>
      </w:r>
      <w:proofErr w:type="gramStart"/>
      <w:r w:rsidRPr="00A71754">
        <w:rPr>
          <w:sz w:val="10"/>
        </w:rPr>
        <w:t>semantics[</w:t>
      </w:r>
      <w:proofErr w:type="gramEnd"/>
      <w:r w:rsidRPr="00A71754">
        <w:rPr>
          <w:sz w:val="10"/>
        </w:rPr>
        <w:t xml:space="preserve">1]. I think the semantics issue is trivial on this topic. It’s obvious that any refers to all constitutionally protected speech, so the broader interpretation is most consistent with the wording of the resolution. While I will begin by going over this debate, the bulk of the article will focus on pragmatic arguments justifying a broader interpretation. As a caveat, I think general arguments surrounding spec good / bad, plans good / bad, and other similar issues are much stronger on some topics than others. Given the wide range of LD resolutions all the way from hyper specific to broader than some policy topics, topic-by-topic analysis is important. That’s why this article looks into the debate around T – Any instead of the broader spec or plans debates, and many arguments here won’t apply to different resolutions. I. The Semantics of Any There is a lot of debate about the meaning of the determiner any. In rounds the issue tends to be whether any is used in the universal or existential </w:t>
      </w:r>
      <w:proofErr w:type="gramStart"/>
      <w:r w:rsidRPr="00A71754">
        <w:rPr>
          <w:sz w:val="10"/>
        </w:rPr>
        <w:t>form[</w:t>
      </w:r>
      <w:proofErr w:type="gramEnd"/>
      <w:r w:rsidRPr="00A71754">
        <w:rPr>
          <w:sz w:val="10"/>
        </w:rPr>
        <w:t>2]. Consider these sentences: (1) Did you debate any debaters? (2) Any debater could win that round. In (1) any seems to function as an existential. If you debated at least one debater, you would answer yes to the question. However, (2) operates as a universal – pick any debater and they should be able to win the round. A good rule of thumb for telling</w:t>
      </w:r>
      <w:r w:rsidRPr="00A71754">
        <w:rPr>
          <w:rStyle w:val="StyleBoldUnderline"/>
        </w:rPr>
        <w:t xml:space="preserve"> the difference </w:t>
      </w:r>
      <w:r w:rsidRPr="00A71754">
        <w:rPr>
          <w:sz w:val="10"/>
        </w:rPr>
        <w:t>between a</w:t>
      </w:r>
      <w:r w:rsidRPr="00A71754">
        <w:rPr>
          <w:rStyle w:val="StyleBoldUnderline"/>
        </w:rPr>
        <w:t xml:space="preserve"> universal and existential any is the ‘almost test,</w:t>
      </w:r>
      <w:r w:rsidRPr="00A71754">
        <w:rPr>
          <w:sz w:val="10"/>
        </w:rPr>
        <w:t>’ (</w:t>
      </w:r>
      <w:r w:rsidRPr="00A71754">
        <w:rPr>
          <w:rStyle w:val="StyleBoldUnderline"/>
        </w:rPr>
        <w:t>See Carlson</w:t>
      </w:r>
      <w:r w:rsidRPr="00A71754">
        <w:rPr>
          <w:sz w:val="10"/>
        </w:rPr>
        <w:t xml:space="preserve"> 19</w:t>
      </w:r>
      <w:r w:rsidRPr="00A71754">
        <w:rPr>
          <w:rStyle w:val="StyleBoldUnderline"/>
        </w:rPr>
        <w:t>81</w:t>
      </w:r>
      <w:r w:rsidRPr="00A71754">
        <w:rPr>
          <w:sz w:val="10"/>
        </w:rPr>
        <w:t xml:space="preserve">, </w:t>
      </w:r>
      <w:r w:rsidRPr="00A71754">
        <w:rPr>
          <w:rStyle w:val="StyleBoldUnderline"/>
        </w:rPr>
        <w:t xml:space="preserve">and </w:t>
      </w:r>
      <w:proofErr w:type="spellStart"/>
      <w:r w:rsidRPr="00A71754">
        <w:rPr>
          <w:rStyle w:val="StyleBoldUnderline"/>
        </w:rPr>
        <w:t>Kadmon</w:t>
      </w:r>
      <w:proofErr w:type="spellEnd"/>
      <w:r w:rsidRPr="00A71754">
        <w:rPr>
          <w:rStyle w:val="StyleBoldUnderline"/>
        </w:rPr>
        <w:t xml:space="preserve"> and Landman</w:t>
      </w:r>
      <w:r w:rsidRPr="00A71754">
        <w:rPr>
          <w:sz w:val="10"/>
        </w:rPr>
        <w:t xml:space="preserve"> 19</w:t>
      </w:r>
      <w:r w:rsidRPr="00A71754">
        <w:rPr>
          <w:rStyle w:val="StyleBoldUnderline"/>
        </w:rPr>
        <w:t>93</w:t>
      </w:r>
      <w:r w:rsidRPr="00A71754">
        <w:rPr>
          <w:sz w:val="10"/>
        </w:rPr>
        <w:t xml:space="preserve">). </w:t>
      </w:r>
      <w:r w:rsidRPr="00A71754">
        <w:rPr>
          <w:rStyle w:val="StyleBoldUnderline"/>
        </w:rPr>
        <w:t xml:space="preserve">Almost can only modify universal </w:t>
      </w:r>
      <w:r w:rsidRPr="00A71754">
        <w:rPr>
          <w:sz w:val="10"/>
        </w:rPr>
        <w:t>determiners (</w:t>
      </w:r>
      <w:proofErr w:type="spellStart"/>
      <w:r w:rsidRPr="00A71754">
        <w:rPr>
          <w:sz w:val="10"/>
        </w:rPr>
        <w:t>Kadmon</w:t>
      </w:r>
      <w:proofErr w:type="spellEnd"/>
      <w:r w:rsidRPr="00A71754">
        <w:rPr>
          <w:sz w:val="10"/>
        </w:rPr>
        <w:t xml:space="preserve"> and Landman 1993). Consider: (3) Did you debate almost any debaters? (4) Almost any debater could win that round. We see that (3) is incoherent, but (4) still makes sense. (4) now has a smaller scope than (2), as some debaters would not be able to win the round. </w:t>
      </w:r>
      <w:r w:rsidRPr="00A71754">
        <w:rPr>
          <w:rStyle w:val="StyleBoldUnderline"/>
        </w:rPr>
        <w:t xml:space="preserve">Using the almost test, it’s clear that </w:t>
      </w:r>
      <w:r w:rsidRPr="00A71754">
        <w:rPr>
          <w:sz w:val="10"/>
        </w:rPr>
        <w:t>our current</w:t>
      </w:r>
      <w:r w:rsidRPr="00A71754">
        <w:rPr>
          <w:rStyle w:val="StyleBoldUnderline"/>
        </w:rPr>
        <w:t xml:space="preserve"> topic is an example of the universal any: </w:t>
      </w:r>
      <w:r w:rsidRPr="00A71754">
        <w:rPr>
          <w:sz w:val="10"/>
        </w:rPr>
        <w:t>(5)</w:t>
      </w:r>
      <w:r w:rsidRPr="00A71754">
        <w:rPr>
          <w:rStyle w:val="StyleBoldUnderline"/>
        </w:rPr>
        <w:t xml:space="preserve"> </w:t>
      </w:r>
      <w:r w:rsidRPr="00A71754">
        <w:rPr>
          <w:sz w:val="10"/>
        </w:rPr>
        <w:t>Public colleges and</w:t>
      </w:r>
      <w:r w:rsidRPr="00A71754">
        <w:rPr>
          <w:rStyle w:val="StyleBoldUnderline"/>
        </w:rPr>
        <w:t xml:space="preserve"> universities ought not prohibit almost any constitutionally protected speech</w:t>
      </w:r>
      <w:r w:rsidRPr="00A71754">
        <w:rPr>
          <w:sz w:val="10"/>
        </w:rPr>
        <w:t xml:space="preserve">. Though awkward, </w:t>
      </w:r>
      <w:r w:rsidRPr="00A71754">
        <w:rPr>
          <w:rStyle w:val="StyleBoldUnderline"/>
        </w:rPr>
        <w:t>this sentence has a clear meaning</w:t>
      </w:r>
      <w:r w:rsidRPr="00A71754">
        <w:rPr>
          <w:sz w:val="10"/>
        </w:rPr>
        <w:t>. It reads: “With a small amount of exceptions, constitutionally protected speech ought not be prohibited by public colleges and universities.” Since the resolution passes the almost test, we know that it uses any as a universal determiner. This demonstrates that the semantics of the resolution favor a generic reading, as we would intuitively expect. I will note that there is debate about the meaning of a universal any. However, I have not encountered an article advocating for a model allows the affirmative position to be the more accurate reading of the resolution. There is a lot of literature on the semantics of any and some of the articles are 300 + pages long, so it’s possible I missed something. Another semantic justification for the negative position comes from the ‘widening effect’ of any (</w:t>
      </w:r>
      <w:proofErr w:type="spellStart"/>
      <w:r w:rsidRPr="00A71754">
        <w:rPr>
          <w:sz w:val="10"/>
        </w:rPr>
        <w:t>Kadmon</w:t>
      </w:r>
      <w:proofErr w:type="spellEnd"/>
      <w:r w:rsidRPr="00A71754">
        <w:rPr>
          <w:sz w:val="10"/>
        </w:rPr>
        <w:t xml:space="preserve"> and Landman 1993). Consider this example, slightly modified for clarity from </w:t>
      </w:r>
      <w:proofErr w:type="spellStart"/>
      <w:r w:rsidRPr="00A71754">
        <w:rPr>
          <w:sz w:val="10"/>
        </w:rPr>
        <w:t>Kadmon</w:t>
      </w:r>
      <w:proofErr w:type="spellEnd"/>
      <w:r w:rsidRPr="00A71754">
        <w:rPr>
          <w:sz w:val="10"/>
        </w:rPr>
        <w:t xml:space="preserve"> and Landman: (6) Owls hunt mice. (7) Any owl hunts mice. Although both sentences are generic, they conclude that (7) rules out exceptions more strongly than (6). (7) applies to more cases than (6) so it is a broader statement. From an intuitive perspective, this happens because the determiner any emphasizes a statement’s generality. Now consider the following sentences: (8) Countries ought to prohibit the production of nuclear power. (9) Countries ought to prohibit any production of nuclear power. (10) In the United States, private ownership of handguns ought to be banned. (11) In the United States, all private ownership of handguns ought to be banned. (12) Public colleges and universities in the United States ought not restrict constitutionally protected speech. (13) Public colleges and universities in the United States ought not restrict any constitutionally protected speech. There are two observations to be made here that support the negative side of T - Any. The first is that (12) and (13) are analogous to the construction of (6) and (7), so the widening effect indicates that (13) applies to a larger quantity. The </w:t>
      </w:r>
      <w:r w:rsidRPr="00A71754">
        <w:rPr>
          <w:rStyle w:val="StyleBoldUnderline"/>
        </w:rPr>
        <w:t>second is that the use of any seems to be very deliberate</w:t>
      </w:r>
      <w:r w:rsidRPr="00A71754">
        <w:rPr>
          <w:sz w:val="10"/>
        </w:rPr>
        <w:t xml:space="preserve">. Our </w:t>
      </w:r>
      <w:r w:rsidRPr="00A71754">
        <w:rPr>
          <w:rStyle w:val="StyleBoldUnderline"/>
        </w:rPr>
        <w:t>past resolutions</w:t>
      </w:r>
      <w:r w:rsidRPr="00A71754">
        <w:rPr>
          <w:sz w:val="10"/>
        </w:rPr>
        <w:t xml:space="preserve"> (8) and (10) were general statements that </w:t>
      </w:r>
      <w:r w:rsidRPr="00A71754">
        <w:rPr>
          <w:rStyle w:val="StyleBoldUnderline"/>
        </w:rPr>
        <w:t>omitted universal determiners</w:t>
      </w:r>
      <w:r w:rsidRPr="00A71754">
        <w:rPr>
          <w:sz w:val="10"/>
        </w:rPr>
        <w:t>. The current topic does use a universal determiner, but clearly not for a grammatical reason as it could have easily been written as (12). The choice to use (13) deviates from this trend and highlights the fact that any should increase the scope of the topic. The existential interpretation treats any as superfluous and reads (13) in the same way as (12). (9) and (11) help illustrate why this choice is so significant; we read topics with universal determiners differently than the general versions omitting them. Thus, it’s clear that the semantics of the resolution mandate the negative interpretation. Since the focus of the article is about introducing a pragmatic defense of T – Any, I won’t go into reasons why semantics matter for topicality. If you want to learn more about semantics vs pragmatics</w:t>
      </w:r>
      <w:proofErr w:type="gramStart"/>
      <w:r w:rsidRPr="00A71754">
        <w:rPr>
          <w:sz w:val="10"/>
        </w:rPr>
        <w:t xml:space="preserve">,  </w:t>
      </w:r>
      <w:proofErr w:type="spellStart"/>
      <w:r w:rsidRPr="00A71754">
        <w:rPr>
          <w:sz w:val="10"/>
        </w:rPr>
        <w:t>Nebel’s</w:t>
      </w:r>
      <w:proofErr w:type="spellEnd"/>
      <w:proofErr w:type="gramEnd"/>
      <w:r w:rsidRPr="00A71754">
        <w:rPr>
          <w:sz w:val="10"/>
        </w:rPr>
        <w:t xml:space="preserve"> “The Priority of </w:t>
      </w:r>
      <w:proofErr w:type="spellStart"/>
      <w:r w:rsidRPr="00A71754">
        <w:rPr>
          <w:sz w:val="10"/>
        </w:rPr>
        <w:t>Resolutional</w:t>
      </w:r>
      <w:proofErr w:type="spellEnd"/>
      <w:r w:rsidRPr="00A71754">
        <w:rPr>
          <w:sz w:val="10"/>
        </w:rPr>
        <w:t xml:space="preserve"> Semantics”  and </w:t>
      </w:r>
      <w:proofErr w:type="spellStart"/>
      <w:r w:rsidRPr="00A71754">
        <w:rPr>
          <w:sz w:val="10"/>
        </w:rPr>
        <w:t>Overing</w:t>
      </w:r>
      <w:proofErr w:type="spellEnd"/>
      <w:r w:rsidRPr="00A71754">
        <w:rPr>
          <w:sz w:val="10"/>
        </w:rPr>
        <w:t xml:space="preserve"> and </w:t>
      </w:r>
      <w:proofErr w:type="spellStart"/>
      <w:r w:rsidRPr="00A71754">
        <w:rPr>
          <w:sz w:val="10"/>
        </w:rPr>
        <w:t>Scoggin’s</w:t>
      </w:r>
      <w:proofErr w:type="spellEnd"/>
      <w:r w:rsidRPr="00A71754">
        <w:rPr>
          <w:sz w:val="10"/>
        </w:rPr>
        <w:t xml:space="preserve"> “In Defense of Inclusion” provide great starting points. With semantics out of the way, I’ll now offer some pragmatic arguments in favor of my position.</w:t>
      </w:r>
    </w:p>
    <w:p w14:paraId="6A1F4BAB" w14:textId="20B191BD" w:rsidR="009E68A0" w:rsidRDefault="00A71754" w:rsidP="00A71754">
      <w:r>
        <w:t xml:space="preserve">This outweighs </w:t>
      </w:r>
    </w:p>
    <w:p w14:paraId="229A9E24" w14:textId="2837C8F5" w:rsidR="00A71754" w:rsidRDefault="00A71754" w:rsidP="00A71754">
      <w:pPr>
        <w:pStyle w:val="ListParagraph"/>
        <w:numPr>
          <w:ilvl w:val="0"/>
          <w:numId w:val="29"/>
        </w:numPr>
      </w:pPr>
      <w:r>
        <w:t xml:space="preserve">context- </w:t>
      </w:r>
      <w:proofErr w:type="spellStart"/>
      <w:r>
        <w:t>Lallas</w:t>
      </w:r>
      <w:proofErr w:type="spellEnd"/>
      <w:r>
        <w:t xml:space="preserve"> is specific to the resolution by applying the almost test, other definitions just define any in general. </w:t>
      </w:r>
    </w:p>
    <w:p w14:paraId="5730BE26" w14:textId="40981775" w:rsidR="00A71754" w:rsidRDefault="00A71754" w:rsidP="00A71754">
      <w:pPr>
        <w:pStyle w:val="ListParagraph"/>
        <w:numPr>
          <w:ilvl w:val="0"/>
          <w:numId w:val="29"/>
        </w:numPr>
      </w:pPr>
      <w:r>
        <w:t xml:space="preserve">Topic lit- </w:t>
      </w:r>
      <w:proofErr w:type="spellStart"/>
      <w:r>
        <w:t>Lallas</w:t>
      </w:r>
      <w:proofErr w:type="spellEnd"/>
      <w:r>
        <w:t xml:space="preserve"> reviews multiple surveys and thus the topic lit as a whole. </w:t>
      </w:r>
    </w:p>
    <w:p w14:paraId="6E0A06D0" w14:textId="77777777" w:rsidR="00A71754" w:rsidRDefault="00A71754" w:rsidP="009E68A0">
      <w:pPr>
        <w:rPr>
          <w:rStyle w:val="StyleBoldUnderline"/>
        </w:rPr>
      </w:pPr>
    </w:p>
    <w:p w14:paraId="11B44683" w14:textId="77777777" w:rsidR="00A71754" w:rsidRPr="007B3C7C" w:rsidRDefault="00A71754" w:rsidP="009E68A0"/>
    <w:p w14:paraId="4DA6BE6E" w14:textId="77777777" w:rsidR="009E68A0" w:rsidRPr="007B3C7C" w:rsidRDefault="009E68A0" w:rsidP="009E68A0">
      <w:r w:rsidRPr="007B3C7C">
        <w:t xml:space="preserve">2. Limits- Your </w:t>
      </w:r>
      <w:proofErr w:type="spellStart"/>
      <w:r w:rsidRPr="007B3C7C">
        <w:t>interp</w:t>
      </w:r>
      <w:proofErr w:type="spellEnd"/>
      <w:r w:rsidRPr="007B3C7C">
        <w:t xml:space="preserve"> allows a near infinite number of </w:t>
      </w:r>
      <w:proofErr w:type="spellStart"/>
      <w:r w:rsidRPr="007B3C7C">
        <w:t>aff’s</w:t>
      </w:r>
      <w:proofErr w:type="spellEnd"/>
      <w:r w:rsidRPr="007B3C7C">
        <w:t xml:space="preserve">. </w:t>
      </w:r>
    </w:p>
    <w:p w14:paraId="23E7960B" w14:textId="190796D6" w:rsidR="009E68A0" w:rsidRPr="00A71754" w:rsidRDefault="00911F3C" w:rsidP="009E68A0">
      <w:pPr>
        <w:rPr>
          <w:rStyle w:val="Heading4Char"/>
          <w:rFonts w:ascii="Calibri" w:eastAsia="Times New Roman" w:hAnsi="Calibri" w:cs="Times New Roman"/>
          <w:b w:val="0"/>
          <w:bCs w:val="0"/>
          <w:iCs w:val="0"/>
          <w:sz w:val="22"/>
          <w:szCs w:val="20"/>
        </w:rPr>
      </w:pPr>
      <w:r>
        <w:rPr>
          <w:rFonts w:eastAsia="Times New Roman" w:cs="Times New Roman"/>
          <w:szCs w:val="20"/>
        </w:rPr>
        <w:t>Fire</w:t>
      </w:r>
      <w:r w:rsidR="009E68A0">
        <w:rPr>
          <w:rFonts w:eastAsia="Times New Roman" w:cs="Times New Roman"/>
          <w:szCs w:val="20"/>
        </w:rPr>
        <w:t xml:space="preserve"> lists 170 different speech codes that infringe on due process student rights alone, meaning there’s at least 170 plans you could get a solvency advocate for right then and there.</w:t>
      </w:r>
      <w:r w:rsidR="009E68A0">
        <w:rPr>
          <w:rStyle w:val="FootnoteReference"/>
          <w:rFonts w:eastAsia="Times New Roman" w:cs="Times New Roman"/>
          <w:szCs w:val="20"/>
        </w:rPr>
        <w:footnoteReference w:id="1"/>
      </w:r>
      <w:r w:rsidR="009E68A0">
        <w:rPr>
          <w:rFonts w:eastAsia="Times New Roman" w:cs="Times New Roman"/>
          <w:szCs w:val="20"/>
        </w:rPr>
        <w:t xml:space="preserve"> Even assuming only a third of these are viable, you have justified a </w:t>
      </w:r>
      <w:proofErr w:type="spellStart"/>
      <w:r w:rsidR="009E68A0">
        <w:rPr>
          <w:rFonts w:eastAsia="Times New Roman" w:cs="Times New Roman"/>
          <w:szCs w:val="20"/>
        </w:rPr>
        <w:t>caselist</w:t>
      </w:r>
      <w:proofErr w:type="spellEnd"/>
      <w:r w:rsidR="009E68A0">
        <w:rPr>
          <w:rFonts w:eastAsia="Times New Roman" w:cs="Times New Roman"/>
          <w:szCs w:val="20"/>
        </w:rPr>
        <w:t xml:space="preserve"> with 50 distinct plans, not even counting permutations of plans and non-FIRE, That’s ridiculous</w:t>
      </w:r>
      <w:r w:rsidR="009E68A0" w:rsidRPr="007B3C7C">
        <w:rPr>
          <w:rStyle w:val="Heading4Char"/>
          <w:rFonts w:ascii="Calibri" w:hAnsi="Calibri" w:cs="Times New Roman"/>
          <w:b w:val="0"/>
          <w:sz w:val="22"/>
        </w:rPr>
        <w:t xml:space="preserve"> because we’ve only had this topic for a </w:t>
      </w:r>
      <w:r w:rsidR="00BF4349">
        <w:rPr>
          <w:rStyle w:val="Heading4Char"/>
          <w:rFonts w:ascii="Calibri" w:hAnsi="Calibri" w:cs="Times New Roman"/>
          <w:b w:val="0"/>
          <w:sz w:val="22"/>
        </w:rPr>
        <w:t xml:space="preserve">couple </w:t>
      </w:r>
      <w:r w:rsidR="009E68A0" w:rsidRPr="007B3C7C">
        <w:rPr>
          <w:rStyle w:val="Heading4Char"/>
          <w:rFonts w:ascii="Calibri" w:hAnsi="Calibri" w:cs="Times New Roman"/>
          <w:b w:val="0"/>
          <w:sz w:val="22"/>
        </w:rPr>
        <w:t>month</w:t>
      </w:r>
      <w:r w:rsidR="00BF4349">
        <w:rPr>
          <w:rStyle w:val="Heading4Char"/>
          <w:rFonts w:ascii="Calibri" w:hAnsi="Calibri" w:cs="Times New Roman"/>
          <w:b w:val="0"/>
          <w:sz w:val="22"/>
        </w:rPr>
        <w:t>s</w:t>
      </w:r>
      <w:r w:rsidR="009E68A0" w:rsidRPr="007B3C7C">
        <w:rPr>
          <w:rStyle w:val="Heading4Char"/>
          <w:rFonts w:ascii="Calibri" w:hAnsi="Calibri" w:cs="Times New Roman"/>
          <w:b w:val="0"/>
          <w:sz w:val="22"/>
        </w:rPr>
        <w:t xml:space="preserve">, there is no way I could prep that many specific case </w:t>
      </w:r>
      <w:proofErr w:type="spellStart"/>
      <w:r w:rsidR="009E68A0" w:rsidRPr="007B3C7C">
        <w:rPr>
          <w:rStyle w:val="Heading4Char"/>
          <w:rFonts w:ascii="Calibri" w:hAnsi="Calibri" w:cs="Times New Roman"/>
          <w:b w:val="0"/>
          <w:sz w:val="22"/>
        </w:rPr>
        <w:t>negs</w:t>
      </w:r>
      <w:proofErr w:type="spellEnd"/>
      <w:r w:rsidR="009E68A0" w:rsidRPr="007B3C7C">
        <w:rPr>
          <w:rStyle w:val="Heading4Char"/>
          <w:rFonts w:ascii="Calibri" w:hAnsi="Calibri" w:cs="Times New Roman"/>
          <w:b w:val="0"/>
          <w:sz w:val="22"/>
        </w:rPr>
        <w:t xml:space="preserve"> and also prep for other aspects of the resolution and also live a normal life.</w:t>
      </w:r>
    </w:p>
    <w:p w14:paraId="0673E736" w14:textId="77777777" w:rsidR="009E68A0" w:rsidRPr="007B3C7C" w:rsidRDefault="009E68A0" w:rsidP="009E68A0">
      <w:pPr>
        <w:rPr>
          <w:rStyle w:val="Heading4Char"/>
          <w:rFonts w:ascii="Calibri" w:hAnsi="Calibri" w:cs="Times New Roman"/>
          <w:b w:val="0"/>
          <w:sz w:val="22"/>
        </w:rPr>
      </w:pPr>
      <w:r w:rsidRPr="007B3C7C">
        <w:rPr>
          <w:rStyle w:val="Heading4Char"/>
          <w:rFonts w:ascii="Calibri" w:hAnsi="Calibri" w:cs="Times New Roman"/>
          <w:b w:val="0"/>
          <w:sz w:val="22"/>
        </w:rPr>
        <w:t>Multiple impacts to limits</w:t>
      </w:r>
    </w:p>
    <w:p w14:paraId="2779B379" w14:textId="77777777" w:rsidR="009E68A0" w:rsidRPr="007B3C7C" w:rsidRDefault="009E68A0" w:rsidP="009E68A0">
      <w:pPr>
        <w:pStyle w:val="ListParagraph"/>
        <w:numPr>
          <w:ilvl w:val="0"/>
          <w:numId w:val="5"/>
        </w:numPr>
        <w:spacing w:after="160" w:line="259" w:lineRule="auto"/>
        <w:rPr>
          <w:rStyle w:val="Heading4Char"/>
          <w:rFonts w:ascii="Calibri" w:hAnsi="Calibri" w:cs="Times New Roman"/>
          <w:b w:val="0"/>
          <w:sz w:val="22"/>
        </w:rPr>
      </w:pPr>
      <w:r w:rsidRPr="007B3C7C">
        <w:rPr>
          <w:rStyle w:val="Heading4Char"/>
          <w:rFonts w:ascii="Calibri" w:hAnsi="Calibri" w:cs="Times New Roman"/>
          <w:b w:val="0"/>
          <w:sz w:val="22"/>
        </w:rPr>
        <w:lastRenderedPageBreak/>
        <w:t xml:space="preserve">Fairness- this pigeonholes the negative into generics like the Kant NC every single time. This gives the </w:t>
      </w:r>
      <w:proofErr w:type="spellStart"/>
      <w:r w:rsidRPr="007B3C7C">
        <w:rPr>
          <w:rStyle w:val="Heading4Char"/>
          <w:rFonts w:ascii="Calibri" w:hAnsi="Calibri" w:cs="Times New Roman"/>
          <w:b w:val="0"/>
          <w:sz w:val="22"/>
        </w:rPr>
        <w:t>aff</w:t>
      </w:r>
      <w:proofErr w:type="spellEnd"/>
      <w:r w:rsidRPr="007B3C7C">
        <w:rPr>
          <w:rStyle w:val="Heading4Char"/>
          <w:rFonts w:ascii="Calibri" w:hAnsi="Calibri" w:cs="Times New Roman"/>
          <w:b w:val="0"/>
          <w:sz w:val="22"/>
        </w:rPr>
        <w:t xml:space="preserve"> a huge prep advantage because they know what the 1NC will be literally every single time. It also means I never get to debate </w:t>
      </w:r>
      <w:proofErr w:type="spellStart"/>
      <w:r w:rsidRPr="007B3C7C">
        <w:rPr>
          <w:rStyle w:val="Heading4Char"/>
          <w:rFonts w:ascii="Calibri" w:hAnsi="Calibri" w:cs="Times New Roman"/>
          <w:b w:val="0"/>
          <w:sz w:val="22"/>
        </w:rPr>
        <w:t>util</w:t>
      </w:r>
      <w:proofErr w:type="spellEnd"/>
      <w:r w:rsidRPr="007B3C7C">
        <w:rPr>
          <w:rStyle w:val="Heading4Char"/>
          <w:rFonts w:ascii="Calibri" w:hAnsi="Calibri" w:cs="Times New Roman"/>
          <w:b w:val="0"/>
          <w:sz w:val="22"/>
        </w:rPr>
        <w:t xml:space="preserve"> debate even if it is my best layer. </w:t>
      </w:r>
    </w:p>
    <w:p w14:paraId="02E6ECEC" w14:textId="77777777" w:rsidR="009E68A0" w:rsidRPr="007B3C7C" w:rsidRDefault="009E68A0" w:rsidP="009E68A0">
      <w:pPr>
        <w:pStyle w:val="ListParagraph"/>
        <w:numPr>
          <w:ilvl w:val="0"/>
          <w:numId w:val="5"/>
        </w:numPr>
        <w:spacing w:after="160" w:line="259" w:lineRule="auto"/>
      </w:pPr>
      <w:r w:rsidRPr="007B3C7C">
        <w:t xml:space="preserve">Topic education—the </w:t>
      </w:r>
      <w:proofErr w:type="spellStart"/>
      <w:r w:rsidRPr="007B3C7C">
        <w:t>neg</w:t>
      </w:r>
      <w:proofErr w:type="spellEnd"/>
      <w:r w:rsidRPr="007B3C7C">
        <w:t xml:space="preserve"> ensures every round can be about the topic even if the </w:t>
      </w:r>
      <w:proofErr w:type="spellStart"/>
      <w:r w:rsidRPr="007B3C7C">
        <w:t>neg</w:t>
      </w:r>
      <w:proofErr w:type="spellEnd"/>
      <w:r w:rsidRPr="007B3C7C">
        <w:t xml:space="preserve"> doesn’t have specific prep to the </w:t>
      </w:r>
      <w:proofErr w:type="spellStart"/>
      <w:r w:rsidRPr="007B3C7C">
        <w:t>aff’s</w:t>
      </w:r>
      <w:proofErr w:type="spellEnd"/>
      <w:r w:rsidRPr="007B3C7C">
        <w:t xml:space="preserve"> scenarios. </w:t>
      </w:r>
    </w:p>
    <w:p w14:paraId="287C7CA1" w14:textId="59943EED" w:rsidR="00C06604" w:rsidRPr="00C06604" w:rsidRDefault="009E68A0" w:rsidP="00C06604">
      <w:pPr>
        <w:pStyle w:val="ListParagraph"/>
        <w:widowControl w:val="0"/>
        <w:numPr>
          <w:ilvl w:val="0"/>
          <w:numId w:val="5"/>
        </w:numPr>
        <w:tabs>
          <w:tab w:val="left" w:pos="560"/>
          <w:tab w:val="left" w:pos="1120"/>
          <w:tab w:val="left" w:pos="1680"/>
          <w:tab w:val="left" w:pos="2240"/>
        </w:tabs>
        <w:autoSpaceDE w:val="0"/>
        <w:autoSpaceDN w:val="0"/>
        <w:adjustRightInd w:val="0"/>
        <w:spacing w:after="160" w:line="259" w:lineRule="auto"/>
        <w:rPr>
          <w:rFonts w:cs="Times New Roman"/>
        </w:rPr>
      </w:pPr>
      <w:r w:rsidRPr="007B3C7C">
        <w:t xml:space="preserve">    Reciprocity- their </w:t>
      </w:r>
      <w:proofErr w:type="spellStart"/>
      <w:r w:rsidRPr="007B3C7C">
        <w:t>interp</w:t>
      </w:r>
      <w:proofErr w:type="spellEnd"/>
      <w:r w:rsidRPr="007B3C7C">
        <w:t xml:space="preserve"> requires the </w:t>
      </w:r>
      <w:proofErr w:type="spellStart"/>
      <w:r w:rsidRPr="007B3C7C">
        <w:t>neg</w:t>
      </w:r>
      <w:proofErr w:type="spellEnd"/>
      <w:r w:rsidRPr="007B3C7C">
        <w:t xml:space="preserve"> to bifurcate their prep between tons of </w:t>
      </w:r>
      <w:proofErr w:type="spellStart"/>
      <w:r w:rsidRPr="007B3C7C">
        <w:t>aff’s</w:t>
      </w:r>
      <w:proofErr w:type="spellEnd"/>
      <w:r w:rsidRPr="007B3C7C">
        <w:t xml:space="preserve"> while the </w:t>
      </w:r>
      <w:proofErr w:type="spellStart"/>
      <w:r w:rsidRPr="007B3C7C">
        <w:t>aff</w:t>
      </w:r>
      <w:proofErr w:type="spellEnd"/>
      <w:r w:rsidRPr="007B3C7C">
        <w:t xml:space="preserve"> focuses on just one. That means the 1nc will get destroyed by 1ar frontlines in every debate since the </w:t>
      </w:r>
      <w:proofErr w:type="spellStart"/>
      <w:r w:rsidRPr="007B3C7C">
        <w:t>aff</w:t>
      </w:r>
      <w:proofErr w:type="spellEnd"/>
      <w:r w:rsidRPr="007B3C7C">
        <w:t xml:space="preserve"> has had at least 30 times more prep on it. My </w:t>
      </w:r>
      <w:proofErr w:type="spellStart"/>
      <w:r w:rsidRPr="007B3C7C">
        <w:t>interp</w:t>
      </w:r>
      <w:proofErr w:type="spellEnd"/>
      <w:r w:rsidRPr="007B3C7C">
        <w:t xml:space="preserve"> makes sure that research burdens are drawn on reciprocal lines, since both debaters have to prep for all instances of speech. </w:t>
      </w:r>
    </w:p>
    <w:p w14:paraId="32B85FFD" w14:textId="77777777" w:rsidR="00C06604" w:rsidRPr="00C06604" w:rsidRDefault="00C06604" w:rsidP="00C06604">
      <w:pPr>
        <w:pStyle w:val="ListParagraph"/>
        <w:rPr>
          <w:sz w:val="10"/>
        </w:rPr>
      </w:pPr>
    </w:p>
    <w:p w14:paraId="448A7BDF" w14:textId="77777777" w:rsidR="009E68A0" w:rsidRDefault="009E68A0" w:rsidP="009E68A0">
      <w:pPr>
        <w:widowControl w:val="0"/>
        <w:tabs>
          <w:tab w:val="left" w:pos="560"/>
          <w:tab w:val="left" w:pos="1120"/>
          <w:tab w:val="left" w:pos="1680"/>
          <w:tab w:val="left" w:pos="2240"/>
        </w:tabs>
        <w:autoSpaceDE w:val="0"/>
        <w:autoSpaceDN w:val="0"/>
        <w:adjustRightInd w:val="0"/>
        <w:spacing w:after="160" w:line="259" w:lineRule="auto"/>
        <w:rPr>
          <w:rFonts w:cs="Times New Roman"/>
        </w:rPr>
      </w:pPr>
      <w:r>
        <w:rPr>
          <w:rFonts w:cs="Times New Roman"/>
        </w:rPr>
        <w:t xml:space="preserve">Now here are some preempts to the 1AR </w:t>
      </w:r>
      <w:proofErr w:type="spellStart"/>
      <w:r>
        <w:rPr>
          <w:rFonts w:cs="Times New Roman"/>
        </w:rPr>
        <w:t>counterinterp</w:t>
      </w:r>
      <w:proofErr w:type="spellEnd"/>
      <w:r>
        <w:rPr>
          <w:rFonts w:cs="Times New Roman"/>
        </w:rPr>
        <w:t xml:space="preserve"> on T:</w:t>
      </w:r>
    </w:p>
    <w:p w14:paraId="0FBEE791" w14:textId="222B7E19" w:rsidR="009E68A0" w:rsidRPr="005653A3" w:rsidRDefault="009E68A0" w:rsidP="009E68A0">
      <w:pPr>
        <w:widowControl w:val="0"/>
        <w:tabs>
          <w:tab w:val="left" w:pos="560"/>
          <w:tab w:val="left" w:pos="1120"/>
          <w:tab w:val="left" w:pos="1680"/>
          <w:tab w:val="left" w:pos="2240"/>
        </w:tabs>
        <w:autoSpaceDE w:val="0"/>
        <w:autoSpaceDN w:val="0"/>
        <w:adjustRightInd w:val="0"/>
        <w:spacing w:after="160" w:line="259" w:lineRule="auto"/>
        <w:rPr>
          <w:rFonts w:cs="Times New Roman"/>
        </w:rPr>
      </w:pPr>
      <w:r>
        <w:rPr>
          <w:rFonts w:cs="Times New Roman"/>
        </w:rPr>
        <w:t xml:space="preserve">First, </w:t>
      </w:r>
      <w:r>
        <w:t>t</w:t>
      </w:r>
      <w:r w:rsidRPr="007B3C7C">
        <w:t xml:space="preserve">opical version of the </w:t>
      </w:r>
      <w:proofErr w:type="spellStart"/>
      <w:r w:rsidRPr="007B3C7C">
        <w:t>aff</w:t>
      </w:r>
      <w:proofErr w:type="spellEnd"/>
      <w:r w:rsidRPr="007B3C7C">
        <w:t xml:space="preserve"> solves: you can read your specific rights as advantages under a whole res </w:t>
      </w:r>
      <w:proofErr w:type="spellStart"/>
      <w:r w:rsidRPr="007B3C7C">
        <w:t>aff</w:t>
      </w:r>
      <w:proofErr w:type="spellEnd"/>
      <w:r w:rsidRPr="007B3C7C">
        <w:t>.</w:t>
      </w:r>
      <w:r>
        <w:t xml:space="preserve"> Takes out </w:t>
      </w:r>
      <w:proofErr w:type="spellStart"/>
      <w:r>
        <w:t>overlimiting</w:t>
      </w:r>
      <w:proofErr w:type="spellEnd"/>
      <w:r>
        <w:t xml:space="preserve">- any </w:t>
      </w:r>
      <w:proofErr w:type="spellStart"/>
      <w:r>
        <w:t>aff</w:t>
      </w:r>
      <w:proofErr w:type="spellEnd"/>
      <w:r>
        <w:t xml:space="preserve"> is fair just as an advantage. </w:t>
      </w:r>
    </w:p>
    <w:p w14:paraId="29C65914" w14:textId="77777777" w:rsidR="009E68A0" w:rsidRDefault="009E68A0" w:rsidP="009E68A0">
      <w:pPr>
        <w:widowControl w:val="0"/>
        <w:tabs>
          <w:tab w:val="left" w:pos="560"/>
          <w:tab w:val="left" w:pos="1120"/>
          <w:tab w:val="left" w:pos="1680"/>
          <w:tab w:val="left" w:pos="2240"/>
        </w:tabs>
        <w:autoSpaceDE w:val="0"/>
        <w:autoSpaceDN w:val="0"/>
        <w:adjustRightInd w:val="0"/>
        <w:spacing w:after="160" w:line="259" w:lineRule="auto"/>
      </w:pPr>
      <w:r>
        <w:t>Second, the 1AR will argue plan-focus is key to checking back pics, but that argument is wrong:</w:t>
      </w:r>
    </w:p>
    <w:p w14:paraId="39541EF8" w14:textId="639CDC3F" w:rsidR="009E68A0" w:rsidRPr="00B33FC5" w:rsidRDefault="009E68A0" w:rsidP="009E68A0">
      <w:pPr>
        <w:rPr>
          <w:rFonts w:cs="Times New Roman"/>
          <w:szCs w:val="22"/>
        </w:rPr>
      </w:pPr>
      <w:r>
        <w:rPr>
          <w:rFonts w:cs="Times New Roman"/>
          <w:szCs w:val="22"/>
        </w:rPr>
        <w:t xml:space="preserve">a. </w:t>
      </w:r>
      <w:r w:rsidRPr="00B33FC5">
        <w:rPr>
          <w:rFonts w:cs="Times New Roman"/>
          <w:szCs w:val="22"/>
        </w:rPr>
        <w:t xml:space="preserve">Wrong solution- if </w:t>
      </w:r>
      <w:r w:rsidR="00E84E67">
        <w:rPr>
          <w:rFonts w:cs="Times New Roman"/>
          <w:szCs w:val="22"/>
        </w:rPr>
        <w:t xml:space="preserve">PICs are really so abusive it should be easy to win 1ar theory against the PIC. </w:t>
      </w:r>
      <w:r w:rsidR="00911F3C">
        <w:t xml:space="preserve">Voting </w:t>
      </w:r>
      <w:proofErr w:type="spellStart"/>
      <w:r w:rsidR="00911F3C">
        <w:t>aff</w:t>
      </w:r>
      <w:proofErr w:type="spellEnd"/>
      <w:r w:rsidR="00911F3C">
        <w:t xml:space="preserve"> means setting a norm where the </w:t>
      </w:r>
      <w:proofErr w:type="spellStart"/>
      <w:r w:rsidR="00911F3C">
        <w:t>aff</w:t>
      </w:r>
      <w:proofErr w:type="spellEnd"/>
      <w:r w:rsidR="00911F3C">
        <w:t xml:space="preserve"> is always pre-emptively abusive, which outweighs all their offense on magnitude.</w:t>
      </w:r>
    </w:p>
    <w:p w14:paraId="6B34ED9A" w14:textId="5AE5948C" w:rsidR="009E68A0" w:rsidRDefault="009E68A0" w:rsidP="009E68A0">
      <w:r>
        <w:t xml:space="preserve">b. </w:t>
      </w:r>
      <w:r w:rsidR="00E84E67">
        <w:t>No uniqueness and link turn</w:t>
      </w:r>
      <w:r w:rsidRPr="007B3C7C">
        <w:t>- Debaters can always be abusive if they want to. Even with plans debaters can rea</w:t>
      </w:r>
      <w:r w:rsidR="00E84E67">
        <w:t xml:space="preserve">d NIBs, skep, word PICs, etc. In fact, against abusive </w:t>
      </w:r>
      <w:proofErr w:type="spellStart"/>
      <w:r w:rsidR="00E84E67">
        <w:t>affs</w:t>
      </w:r>
      <w:proofErr w:type="spellEnd"/>
      <w:r w:rsidR="00E84E67">
        <w:t xml:space="preserve"> debaters are more likely to read abusive strategies because it’s the only thing that links to the 1ac. </w:t>
      </w:r>
    </w:p>
    <w:p w14:paraId="411616CA" w14:textId="4020910F" w:rsidR="009E68A0" w:rsidRPr="00A71754" w:rsidRDefault="009E68A0" w:rsidP="00A71754">
      <w:pPr>
        <w:widowControl w:val="0"/>
        <w:tabs>
          <w:tab w:val="left" w:pos="560"/>
          <w:tab w:val="left" w:pos="1120"/>
          <w:tab w:val="left" w:pos="1680"/>
          <w:tab w:val="left" w:pos="2240"/>
        </w:tabs>
        <w:autoSpaceDE w:val="0"/>
        <w:autoSpaceDN w:val="0"/>
        <w:adjustRightInd w:val="0"/>
        <w:spacing w:after="160" w:line="259" w:lineRule="auto"/>
        <w:rPr>
          <w:rFonts w:cs="Times New Roman"/>
        </w:rPr>
      </w:pPr>
      <w:r>
        <w:rPr>
          <w:rFonts w:cs="Times New Roman"/>
        </w:rPr>
        <w:br/>
        <w:t xml:space="preserve">Third, the 1AR will provide a </w:t>
      </w:r>
      <w:proofErr w:type="spellStart"/>
      <w:r>
        <w:rPr>
          <w:rFonts w:cs="Times New Roman"/>
        </w:rPr>
        <w:t>counterinterp</w:t>
      </w:r>
      <w:proofErr w:type="spellEnd"/>
      <w:r>
        <w:rPr>
          <w:rFonts w:cs="Times New Roman"/>
        </w:rPr>
        <w:t xml:space="preserve"> that they clai</w:t>
      </w:r>
      <w:r w:rsidR="00A71754">
        <w:rPr>
          <w:rFonts w:cs="Times New Roman"/>
        </w:rPr>
        <w:t xml:space="preserve">m solves the </w:t>
      </w:r>
      <w:proofErr w:type="spellStart"/>
      <w:r w:rsidR="00A71754">
        <w:rPr>
          <w:rFonts w:cs="Times New Roman"/>
        </w:rPr>
        <w:t>neg’s</w:t>
      </w:r>
      <w:proofErr w:type="spellEnd"/>
      <w:r w:rsidR="00A71754">
        <w:rPr>
          <w:rFonts w:cs="Times New Roman"/>
        </w:rPr>
        <w:t xml:space="preserve"> limits claim but those planks are </w:t>
      </w:r>
      <w:r w:rsidRPr="00A71754">
        <w:rPr>
          <w:rFonts w:cs="Times New Roman"/>
        </w:rPr>
        <w:t xml:space="preserve">self-serving because every </w:t>
      </w:r>
      <w:proofErr w:type="spellStart"/>
      <w:r w:rsidRPr="00A71754">
        <w:rPr>
          <w:rFonts w:cs="Times New Roman"/>
        </w:rPr>
        <w:t>aff</w:t>
      </w:r>
      <w:proofErr w:type="spellEnd"/>
      <w:r w:rsidRPr="00A71754">
        <w:rPr>
          <w:rFonts w:cs="Times New Roman"/>
        </w:rPr>
        <w:t xml:space="preserve"> debater reading a plan draws a line in the sand that allows their </w:t>
      </w:r>
      <w:proofErr w:type="spellStart"/>
      <w:r w:rsidRPr="00A71754">
        <w:rPr>
          <w:rFonts w:cs="Times New Roman"/>
        </w:rPr>
        <w:t>aff</w:t>
      </w:r>
      <w:proofErr w:type="spellEnd"/>
      <w:r w:rsidRPr="00A71754">
        <w:rPr>
          <w:rFonts w:cs="Times New Roman"/>
        </w:rPr>
        <w:t xml:space="preserve"> but not others. Arbitrary limits lead to infinite regress because every debater uses them to justify their unpredictable interpretation of the </w:t>
      </w:r>
      <w:proofErr w:type="spellStart"/>
      <w:r w:rsidRPr="00A71754">
        <w:rPr>
          <w:rFonts w:cs="Times New Roman"/>
        </w:rPr>
        <w:t>aff</w:t>
      </w:r>
      <w:proofErr w:type="spellEnd"/>
      <w:r w:rsidRPr="00A71754">
        <w:rPr>
          <w:rFonts w:cs="Times New Roman"/>
        </w:rPr>
        <w:t xml:space="preserve">, but that doesn’t solve the world of </w:t>
      </w:r>
      <w:proofErr w:type="spellStart"/>
      <w:r w:rsidRPr="00A71754">
        <w:rPr>
          <w:rFonts w:cs="Times New Roman"/>
        </w:rPr>
        <w:t>neg</w:t>
      </w:r>
      <w:proofErr w:type="spellEnd"/>
      <w:r w:rsidRPr="00A71754">
        <w:rPr>
          <w:rFonts w:cs="Times New Roman"/>
        </w:rPr>
        <w:t xml:space="preserve"> prep. </w:t>
      </w:r>
    </w:p>
    <w:p w14:paraId="077529E3" w14:textId="77777777" w:rsidR="009E68A0" w:rsidRPr="007B3C7C" w:rsidRDefault="009E68A0" w:rsidP="009E68A0">
      <w:r w:rsidRPr="007B3C7C">
        <w:t>D. voter-</w:t>
      </w:r>
    </w:p>
    <w:p w14:paraId="34D4AF86" w14:textId="77777777" w:rsidR="009E68A0" w:rsidRPr="007B3C7C" w:rsidRDefault="009E68A0" w:rsidP="009E68A0">
      <w:pPr>
        <w:widowControl w:val="0"/>
        <w:tabs>
          <w:tab w:val="left" w:pos="560"/>
          <w:tab w:val="left" w:pos="1120"/>
          <w:tab w:val="left" w:pos="1680"/>
          <w:tab w:val="left" w:pos="2240"/>
        </w:tabs>
        <w:autoSpaceDE w:val="0"/>
        <w:autoSpaceDN w:val="0"/>
        <w:adjustRightInd w:val="0"/>
        <w:rPr>
          <w:rFonts w:cs="Times New Roman"/>
          <w:szCs w:val="22"/>
        </w:rPr>
      </w:pPr>
      <w:r w:rsidRPr="007B3C7C">
        <w:rPr>
          <w:rFonts w:cs="Times New Roman"/>
          <w:szCs w:val="22"/>
        </w:rPr>
        <w:t xml:space="preserve">1. Fairness is a voter since the ballot asks who the better debater is and you can’t make that decision accurately if the round is unfair. </w:t>
      </w:r>
    </w:p>
    <w:p w14:paraId="5E5E7B26" w14:textId="77777777" w:rsidR="009E68A0" w:rsidRPr="007B3C7C" w:rsidRDefault="009E68A0" w:rsidP="009E68A0">
      <w:pPr>
        <w:widowControl w:val="0"/>
        <w:tabs>
          <w:tab w:val="left" w:pos="560"/>
          <w:tab w:val="left" w:pos="1120"/>
          <w:tab w:val="left" w:pos="1680"/>
          <w:tab w:val="left" w:pos="2240"/>
        </w:tabs>
        <w:autoSpaceDE w:val="0"/>
        <w:autoSpaceDN w:val="0"/>
        <w:adjustRightInd w:val="0"/>
        <w:rPr>
          <w:rFonts w:cs="Times New Roman"/>
          <w:szCs w:val="22"/>
        </w:rPr>
      </w:pPr>
    </w:p>
    <w:p w14:paraId="69A747FB" w14:textId="77777777" w:rsidR="009E68A0" w:rsidRPr="007B3C7C" w:rsidRDefault="009E68A0" w:rsidP="009E68A0">
      <w:pPr>
        <w:widowControl w:val="0"/>
        <w:tabs>
          <w:tab w:val="left" w:pos="560"/>
          <w:tab w:val="left" w:pos="1120"/>
          <w:tab w:val="left" w:pos="1680"/>
          <w:tab w:val="left" w:pos="2240"/>
        </w:tabs>
        <w:autoSpaceDE w:val="0"/>
        <w:autoSpaceDN w:val="0"/>
        <w:adjustRightInd w:val="0"/>
        <w:rPr>
          <w:rFonts w:cs="Times New Roman"/>
          <w:szCs w:val="22"/>
        </w:rPr>
      </w:pPr>
      <w:r w:rsidRPr="007B3C7C">
        <w:rPr>
          <w:rFonts w:cs="Times New Roman"/>
          <w:szCs w:val="22"/>
        </w:rPr>
        <w:t>2. Fairness outweighs education</w:t>
      </w:r>
    </w:p>
    <w:p w14:paraId="51814698" w14:textId="77777777" w:rsidR="009E68A0" w:rsidRPr="007B3C7C" w:rsidRDefault="009E68A0" w:rsidP="009E68A0">
      <w:pPr>
        <w:widowControl w:val="0"/>
        <w:tabs>
          <w:tab w:val="left" w:pos="560"/>
          <w:tab w:val="left" w:pos="1120"/>
          <w:tab w:val="left" w:pos="1680"/>
          <w:tab w:val="left" w:pos="2240"/>
        </w:tabs>
        <w:autoSpaceDE w:val="0"/>
        <w:autoSpaceDN w:val="0"/>
        <w:adjustRightInd w:val="0"/>
        <w:rPr>
          <w:rFonts w:cs="Times New Roman"/>
          <w:szCs w:val="22"/>
        </w:rPr>
      </w:pPr>
      <w:r w:rsidRPr="007B3C7C">
        <w:rPr>
          <w:rFonts w:cs="Times New Roman"/>
          <w:szCs w:val="22"/>
        </w:rPr>
        <w:t xml:space="preserve">Education loss is a reversible harm - I can always read up more on topic lit later, or do rebuttal </w:t>
      </w:r>
      <w:proofErr w:type="spellStart"/>
      <w:r w:rsidRPr="007B3C7C">
        <w:rPr>
          <w:rFonts w:cs="Times New Roman"/>
          <w:szCs w:val="22"/>
        </w:rPr>
        <w:t>redos</w:t>
      </w:r>
      <w:proofErr w:type="spellEnd"/>
      <w:r w:rsidRPr="007B3C7C">
        <w:rPr>
          <w:rFonts w:cs="Times New Roman"/>
          <w:szCs w:val="22"/>
        </w:rPr>
        <w:t xml:space="preserve"> to increase clash and critical thinking skills. But an unfair decision is permanent.</w:t>
      </w:r>
    </w:p>
    <w:p w14:paraId="677E09F6" w14:textId="77777777" w:rsidR="009E68A0" w:rsidRDefault="009E68A0" w:rsidP="009E68A0">
      <w:pPr>
        <w:rPr>
          <w:rFonts w:cs="Times New Roman"/>
          <w:szCs w:val="22"/>
        </w:rPr>
      </w:pPr>
    </w:p>
    <w:p w14:paraId="65695216" w14:textId="3DC227DB" w:rsidR="009E68A0" w:rsidRPr="007B3C7C" w:rsidRDefault="008F573A" w:rsidP="00A71754">
      <w:pPr>
        <w:rPr>
          <w:rFonts w:cs="Times New Roman"/>
          <w:szCs w:val="22"/>
        </w:rPr>
      </w:pPr>
      <w:r>
        <w:rPr>
          <w:rFonts w:cs="Times New Roman"/>
          <w:szCs w:val="22"/>
        </w:rPr>
        <w:t>3</w:t>
      </w:r>
      <w:r w:rsidR="00A71754">
        <w:rPr>
          <w:rFonts w:cs="Times New Roman"/>
          <w:szCs w:val="22"/>
        </w:rPr>
        <w:t xml:space="preserve">. Drop the debater- </w:t>
      </w:r>
      <w:r w:rsidR="009E68A0" w:rsidRPr="007B3C7C">
        <w:rPr>
          <w:rFonts w:cs="Times New Roman"/>
          <w:szCs w:val="22"/>
        </w:rPr>
        <w:t xml:space="preserve">Drop the </w:t>
      </w:r>
      <w:proofErr w:type="spellStart"/>
      <w:r w:rsidR="009E68A0" w:rsidRPr="007B3C7C">
        <w:rPr>
          <w:rFonts w:cs="Times New Roman"/>
          <w:szCs w:val="22"/>
        </w:rPr>
        <w:t>arg</w:t>
      </w:r>
      <w:proofErr w:type="spellEnd"/>
      <w:r w:rsidR="009E68A0" w:rsidRPr="007B3C7C">
        <w:rPr>
          <w:rFonts w:cs="Times New Roman"/>
          <w:szCs w:val="22"/>
        </w:rPr>
        <w:t xml:space="preserve"> is severance on T because it shifts their advocacy to whole res in the 1ar. This is unfair because the 1nc strategy was premised on the AC </w:t>
      </w:r>
      <w:proofErr w:type="spellStart"/>
      <w:r w:rsidR="009E68A0" w:rsidRPr="007B3C7C">
        <w:rPr>
          <w:rFonts w:cs="Times New Roman"/>
          <w:szCs w:val="22"/>
        </w:rPr>
        <w:t>plantext</w:t>
      </w:r>
      <w:proofErr w:type="spellEnd"/>
      <w:r w:rsidR="009E68A0" w:rsidRPr="007B3C7C">
        <w:rPr>
          <w:rFonts w:cs="Times New Roman"/>
          <w:szCs w:val="22"/>
        </w:rPr>
        <w:t xml:space="preserve">. If you allow them to shift it punishes me for their abuse. </w:t>
      </w:r>
    </w:p>
    <w:p w14:paraId="147EF11C" w14:textId="77777777" w:rsidR="009E68A0" w:rsidRPr="007B3C7C" w:rsidRDefault="009E68A0" w:rsidP="009E68A0">
      <w:pPr>
        <w:tabs>
          <w:tab w:val="left" w:pos="90"/>
        </w:tabs>
        <w:rPr>
          <w:rFonts w:cs="Times New Roman"/>
          <w:szCs w:val="22"/>
        </w:rPr>
      </w:pPr>
    </w:p>
    <w:p w14:paraId="64F46DDA" w14:textId="2FEEF19D" w:rsidR="009E68A0" w:rsidRPr="007B3C7C" w:rsidRDefault="008F573A" w:rsidP="009E68A0">
      <w:pPr>
        <w:rPr>
          <w:rFonts w:cs="Times New Roman"/>
          <w:szCs w:val="22"/>
        </w:rPr>
      </w:pPr>
      <w:r>
        <w:rPr>
          <w:rFonts w:cs="Times New Roman"/>
          <w:szCs w:val="22"/>
        </w:rPr>
        <w:t>4</w:t>
      </w:r>
      <w:r w:rsidR="009E68A0" w:rsidRPr="007B3C7C">
        <w:rPr>
          <w:rFonts w:cs="Times New Roman"/>
          <w:szCs w:val="22"/>
        </w:rPr>
        <w:t xml:space="preserve">. Competing </w:t>
      </w:r>
      <w:proofErr w:type="spellStart"/>
      <w:r w:rsidR="009E68A0" w:rsidRPr="007B3C7C">
        <w:rPr>
          <w:rFonts w:cs="Times New Roman"/>
          <w:szCs w:val="22"/>
        </w:rPr>
        <w:t>Interps</w:t>
      </w:r>
      <w:proofErr w:type="spellEnd"/>
    </w:p>
    <w:p w14:paraId="10272442" w14:textId="77777777" w:rsidR="009E68A0" w:rsidRPr="007B3C7C" w:rsidRDefault="009E68A0" w:rsidP="009E68A0">
      <w:pPr>
        <w:rPr>
          <w:rStyle w:val="BoldUnderlineUNDO"/>
          <w:i/>
          <w:szCs w:val="26"/>
        </w:rPr>
      </w:pPr>
      <w:r w:rsidRPr="007B3C7C">
        <w:rPr>
          <w:rStyle w:val="BoldUnderlineUNDO"/>
          <w:rFonts w:cs="Times New Roman"/>
          <w:szCs w:val="22"/>
        </w:rPr>
        <w:t>a)</w:t>
      </w:r>
      <w:r w:rsidRPr="007B3C7C">
        <w:rPr>
          <w:rStyle w:val="BoldUnderlineUNDO"/>
          <w:szCs w:val="26"/>
        </w:rPr>
        <w:t xml:space="preserve"> Reasonability begs the question of what’s reasonable, requiring arbitrary intervention for the judge to evaluate the round. Even if you set a </w:t>
      </w:r>
      <w:proofErr w:type="spellStart"/>
      <w:r w:rsidRPr="007B3C7C">
        <w:rPr>
          <w:rStyle w:val="BoldUnderlineUNDO"/>
          <w:szCs w:val="26"/>
        </w:rPr>
        <w:t>brighltine</w:t>
      </w:r>
      <w:proofErr w:type="spellEnd"/>
      <w:r w:rsidRPr="007B3C7C">
        <w:rPr>
          <w:rStyle w:val="BoldUnderlineUNDO"/>
          <w:szCs w:val="26"/>
        </w:rPr>
        <w:t xml:space="preserve"> its arbitrary, allowing you to always set a </w:t>
      </w:r>
      <w:proofErr w:type="spellStart"/>
      <w:r w:rsidRPr="007B3C7C">
        <w:rPr>
          <w:rStyle w:val="BoldUnderlineUNDO"/>
          <w:szCs w:val="26"/>
        </w:rPr>
        <w:t>brightline</w:t>
      </w:r>
      <w:proofErr w:type="spellEnd"/>
      <w:r w:rsidRPr="007B3C7C">
        <w:rPr>
          <w:rStyle w:val="BoldUnderlineUNDO"/>
          <w:szCs w:val="26"/>
        </w:rPr>
        <w:t xml:space="preserve"> that lets you get away with abuse. </w:t>
      </w:r>
      <w:r w:rsidRPr="007B3C7C">
        <w:rPr>
          <w:rStyle w:val="BoldUnderlineUNDO"/>
          <w:color w:val="4F81BD" w:themeColor="accent1"/>
          <w:szCs w:val="26"/>
        </w:rPr>
        <w:t xml:space="preserve">Your 1AC </w:t>
      </w:r>
      <w:proofErr w:type="spellStart"/>
      <w:r w:rsidRPr="007B3C7C">
        <w:rPr>
          <w:rStyle w:val="BoldUnderlineUNDO"/>
          <w:color w:val="4F81BD" w:themeColor="accent1"/>
          <w:szCs w:val="26"/>
        </w:rPr>
        <w:t>brightline</w:t>
      </w:r>
      <w:proofErr w:type="spellEnd"/>
      <w:r w:rsidRPr="007B3C7C">
        <w:rPr>
          <w:rStyle w:val="BoldUnderlineUNDO"/>
          <w:color w:val="4F81BD" w:themeColor="accent1"/>
          <w:szCs w:val="26"/>
        </w:rPr>
        <w:t xml:space="preserve"> proves, </w:t>
      </w:r>
      <w:r w:rsidRPr="007B3C7C">
        <w:rPr>
          <w:rStyle w:val="BoldUnderlineUNDO"/>
          <w:i/>
          <w:color w:val="4F81BD" w:themeColor="accent1"/>
          <w:szCs w:val="26"/>
        </w:rPr>
        <w:t>&lt;ARTICULATE WHY&gt;</w:t>
      </w:r>
      <w:r w:rsidRPr="007B3C7C">
        <w:rPr>
          <w:rStyle w:val="BoldUnderlineUNDO"/>
          <w:i/>
          <w:szCs w:val="26"/>
        </w:rPr>
        <w:t xml:space="preserve"> </w:t>
      </w:r>
    </w:p>
    <w:p w14:paraId="48A6A635" w14:textId="77777777" w:rsidR="009E68A0" w:rsidRPr="007B3C7C" w:rsidRDefault="009E68A0" w:rsidP="009E68A0">
      <w:pPr>
        <w:rPr>
          <w:color w:val="548DD4" w:themeColor="text2" w:themeTint="99"/>
        </w:rPr>
      </w:pPr>
      <w:r w:rsidRPr="007B3C7C">
        <w:rPr>
          <w:rStyle w:val="BoldUnderlineUNDO"/>
          <w:color w:val="548DD4" w:themeColor="text2" w:themeTint="99"/>
          <w:szCs w:val="26"/>
        </w:rPr>
        <w:t>b)</w:t>
      </w:r>
      <w:r w:rsidRPr="007B3C7C">
        <w:rPr>
          <w:color w:val="548DD4" w:themeColor="text2" w:themeTint="99"/>
        </w:rPr>
        <w:t xml:space="preserve"> Reasonability begs the question of their interp. If I win offense, they are unreasonable. So a. even under reasonability the debater with the most offense wins and b. it collapses to competing </w:t>
      </w:r>
      <w:proofErr w:type="spellStart"/>
      <w:r w:rsidRPr="007B3C7C">
        <w:rPr>
          <w:color w:val="548DD4" w:themeColor="text2" w:themeTint="99"/>
        </w:rPr>
        <w:t>interps</w:t>
      </w:r>
      <w:proofErr w:type="spellEnd"/>
      <w:r w:rsidRPr="007B3C7C">
        <w:rPr>
          <w:color w:val="548DD4" w:themeColor="text2" w:themeTint="99"/>
        </w:rPr>
        <w:t xml:space="preserve"> because the debater has to win their </w:t>
      </w:r>
      <w:proofErr w:type="spellStart"/>
      <w:r w:rsidRPr="007B3C7C">
        <w:rPr>
          <w:color w:val="548DD4" w:themeColor="text2" w:themeTint="99"/>
        </w:rPr>
        <w:t>interp</w:t>
      </w:r>
      <w:proofErr w:type="spellEnd"/>
      <w:r w:rsidRPr="007B3C7C">
        <w:rPr>
          <w:color w:val="548DD4" w:themeColor="text2" w:themeTint="99"/>
        </w:rPr>
        <w:t xml:space="preserve"> / </w:t>
      </w:r>
      <w:proofErr w:type="spellStart"/>
      <w:r w:rsidRPr="007B3C7C">
        <w:rPr>
          <w:color w:val="548DD4" w:themeColor="text2" w:themeTint="99"/>
        </w:rPr>
        <w:t>counterinterp</w:t>
      </w:r>
      <w:proofErr w:type="spellEnd"/>
      <w:r w:rsidRPr="007B3C7C">
        <w:rPr>
          <w:color w:val="548DD4" w:themeColor="text2" w:themeTint="99"/>
        </w:rPr>
        <w:t xml:space="preserve"> first.</w:t>
      </w:r>
    </w:p>
    <w:p w14:paraId="3C431BDE" w14:textId="77777777" w:rsidR="009E68A0" w:rsidRPr="007B3C7C" w:rsidRDefault="009E68A0" w:rsidP="009E68A0">
      <w:pPr>
        <w:tabs>
          <w:tab w:val="left" w:pos="90"/>
        </w:tabs>
        <w:rPr>
          <w:rFonts w:cs="Times New Roman"/>
          <w:szCs w:val="22"/>
        </w:rPr>
      </w:pPr>
    </w:p>
    <w:p w14:paraId="7590DA9A" w14:textId="37A356BF" w:rsidR="009E68A0" w:rsidRPr="007B3C7C" w:rsidRDefault="008F573A" w:rsidP="009E68A0">
      <w:pPr>
        <w:tabs>
          <w:tab w:val="left" w:pos="90"/>
        </w:tabs>
        <w:rPr>
          <w:rFonts w:cs="Times New Roman"/>
          <w:szCs w:val="22"/>
        </w:rPr>
      </w:pPr>
      <w:r>
        <w:rPr>
          <w:rFonts w:cs="Times New Roman"/>
          <w:szCs w:val="22"/>
        </w:rPr>
        <w:t>5</w:t>
      </w:r>
      <w:r w:rsidR="009E68A0" w:rsidRPr="007B3C7C">
        <w:rPr>
          <w:rFonts w:cs="Times New Roman"/>
          <w:szCs w:val="22"/>
        </w:rPr>
        <w:t xml:space="preserve">. No RVIs </w:t>
      </w:r>
    </w:p>
    <w:p w14:paraId="511F46AC" w14:textId="77777777" w:rsidR="009E68A0" w:rsidRPr="00DC0FD9" w:rsidRDefault="009E68A0" w:rsidP="009E68A0">
      <w:pPr>
        <w:tabs>
          <w:tab w:val="left" w:pos="90"/>
        </w:tabs>
        <w:rPr>
          <w:rFonts w:cs="Times New Roman"/>
          <w:szCs w:val="22"/>
        </w:rPr>
      </w:pPr>
      <w:r w:rsidRPr="00DC0FD9">
        <w:rPr>
          <w:rFonts w:cs="Times New Roman"/>
          <w:szCs w:val="22"/>
        </w:rPr>
        <w:t>a) RVI’s prevent theory from checking abuse. I wouldn’t want to initiate a theory debate against an abusive case if my opponent could win the theory debate on an RVI. This is especially bad since they knew what they were defending beforehand but I didn’t ensuring a huge prep skew on theory already.</w:t>
      </w:r>
    </w:p>
    <w:p w14:paraId="37E710B9" w14:textId="77777777" w:rsidR="009E68A0" w:rsidRDefault="009E68A0" w:rsidP="009E68A0">
      <w:pPr>
        <w:tabs>
          <w:tab w:val="left" w:pos="90"/>
        </w:tabs>
        <w:rPr>
          <w:rFonts w:cs="Times New Roman"/>
          <w:szCs w:val="22"/>
        </w:rPr>
      </w:pPr>
      <w:r w:rsidRPr="007B3C7C">
        <w:rPr>
          <w:rFonts w:cs="Times New Roman"/>
          <w:szCs w:val="22"/>
        </w:rPr>
        <w:t xml:space="preserve">b) Reciprocity-Theory is not a nib- you can go for link turns or impact turns- you can impact turn with fairness for who or link turn with arguments for why I violate or use the voters to generate offense on a new shell. Giving you another way out creates a 2:1 skew. </w:t>
      </w:r>
    </w:p>
    <w:p w14:paraId="1043A758" w14:textId="77777777" w:rsidR="008F573A" w:rsidRDefault="008F573A" w:rsidP="009E68A0">
      <w:pPr>
        <w:tabs>
          <w:tab w:val="left" w:pos="90"/>
        </w:tabs>
        <w:rPr>
          <w:rFonts w:cs="Times New Roman"/>
          <w:szCs w:val="22"/>
        </w:rPr>
      </w:pPr>
    </w:p>
    <w:p w14:paraId="1040B4C0" w14:textId="577882A1" w:rsidR="008F573A" w:rsidRDefault="008F573A" w:rsidP="008F573A">
      <w:pPr>
        <w:rPr>
          <w:rFonts w:cs="Times New Roman"/>
          <w:szCs w:val="22"/>
        </w:rPr>
      </w:pPr>
      <w:r w:rsidRPr="009A38E7">
        <w:rPr>
          <w:rFonts w:cs="Times New Roman"/>
          <w:szCs w:val="22"/>
        </w:rPr>
        <w:t xml:space="preserve">6. Theory </w:t>
      </w:r>
      <w:proofErr w:type="spellStart"/>
      <w:r w:rsidRPr="009A38E7">
        <w:rPr>
          <w:rFonts w:cs="Times New Roman"/>
          <w:szCs w:val="22"/>
        </w:rPr>
        <w:t>ed</w:t>
      </w:r>
      <w:proofErr w:type="spellEnd"/>
      <w:r w:rsidRPr="009A38E7">
        <w:rPr>
          <w:rFonts w:cs="Times New Roman"/>
          <w:szCs w:val="22"/>
        </w:rPr>
        <w:t xml:space="preserve"> is as beneficial as substantive </w:t>
      </w:r>
      <w:proofErr w:type="spellStart"/>
      <w:r w:rsidRPr="009A38E7">
        <w:rPr>
          <w:rFonts w:cs="Times New Roman"/>
          <w:szCs w:val="22"/>
        </w:rPr>
        <w:t>ed</w:t>
      </w:r>
      <w:proofErr w:type="spellEnd"/>
      <w:r w:rsidRPr="009A38E7">
        <w:rPr>
          <w:rFonts w:cs="Times New Roman"/>
          <w:szCs w:val="22"/>
        </w:rPr>
        <w:t xml:space="preserve">- it forces thinking on your feet and heavy technical focus. Outweighs on reversibility- we can read books and lit, but debate is the only place where we can construct our own rules. </w:t>
      </w:r>
    </w:p>
    <w:p w14:paraId="4CE37766" w14:textId="77777777" w:rsidR="00310788" w:rsidRDefault="00310788" w:rsidP="008F573A">
      <w:pPr>
        <w:rPr>
          <w:rFonts w:cs="Times New Roman"/>
          <w:szCs w:val="22"/>
        </w:rPr>
      </w:pPr>
    </w:p>
    <w:p w14:paraId="16C82CF6" w14:textId="5A5BB4AA" w:rsidR="00310788" w:rsidRPr="00726F28" w:rsidRDefault="00310788" w:rsidP="00310788">
      <w:pPr>
        <w:widowControl w:val="0"/>
        <w:tabs>
          <w:tab w:val="left" w:pos="560"/>
          <w:tab w:val="left" w:pos="1120"/>
          <w:tab w:val="left" w:pos="1680"/>
          <w:tab w:val="left" w:pos="2240"/>
        </w:tabs>
        <w:autoSpaceDE w:val="0"/>
        <w:autoSpaceDN w:val="0"/>
        <w:adjustRightInd w:val="0"/>
        <w:rPr>
          <w:rFonts w:cs="Times New Roman"/>
        </w:rPr>
      </w:pPr>
      <w:r>
        <w:rPr>
          <w:rFonts w:cs="Times New Roman"/>
          <w:szCs w:val="22"/>
        </w:rPr>
        <w:t xml:space="preserve">7. </w:t>
      </w:r>
      <w:r w:rsidRPr="00726F28">
        <w:rPr>
          <w:rFonts w:cs="Times New Roman"/>
        </w:rPr>
        <w:t xml:space="preserve">T outweighs 1AR theory: </w:t>
      </w:r>
    </w:p>
    <w:p w14:paraId="1871850E" w14:textId="77777777" w:rsidR="00310788" w:rsidRPr="00726F28" w:rsidRDefault="00310788" w:rsidP="00310788">
      <w:pPr>
        <w:widowControl w:val="0"/>
        <w:tabs>
          <w:tab w:val="left" w:pos="560"/>
          <w:tab w:val="left" w:pos="1120"/>
          <w:tab w:val="left" w:pos="1680"/>
          <w:tab w:val="left" w:pos="2240"/>
        </w:tabs>
        <w:autoSpaceDE w:val="0"/>
        <w:autoSpaceDN w:val="0"/>
        <w:adjustRightInd w:val="0"/>
        <w:rPr>
          <w:rFonts w:cs="Times New Roman"/>
        </w:rPr>
      </w:pPr>
      <w:r w:rsidRPr="00726F28">
        <w:rPr>
          <w:rFonts w:cs="Times New Roman"/>
        </w:rPr>
        <w:t xml:space="preserve">a) Non topical </w:t>
      </w:r>
      <w:proofErr w:type="spellStart"/>
      <w:r w:rsidRPr="00726F28">
        <w:rPr>
          <w:rFonts w:cs="Times New Roman"/>
        </w:rPr>
        <w:t>affs</w:t>
      </w:r>
      <w:proofErr w:type="spellEnd"/>
      <w:r w:rsidRPr="00726F28">
        <w:rPr>
          <w:rFonts w:cs="Times New Roman"/>
        </w:rPr>
        <w:t xml:space="preserve"> force me to be abusive because I am debating off my prep and need to compensate for 1AC advantages, means T outweighs because it occurred first and framed any other theory violations; </w:t>
      </w:r>
    </w:p>
    <w:p w14:paraId="560A1997" w14:textId="77777777" w:rsidR="00310788" w:rsidRPr="00726F28" w:rsidRDefault="00310788" w:rsidP="00310788">
      <w:pPr>
        <w:widowControl w:val="0"/>
        <w:tabs>
          <w:tab w:val="left" w:pos="560"/>
          <w:tab w:val="left" w:pos="1120"/>
          <w:tab w:val="left" w:pos="1680"/>
          <w:tab w:val="left" w:pos="2240"/>
        </w:tabs>
        <w:autoSpaceDE w:val="0"/>
        <w:autoSpaceDN w:val="0"/>
        <w:adjustRightInd w:val="0"/>
        <w:rPr>
          <w:rFonts w:cs="Times New Roman"/>
        </w:rPr>
      </w:pPr>
      <w:r w:rsidRPr="00726F28">
        <w:rPr>
          <w:rFonts w:cs="Times New Roman"/>
        </w:rPr>
        <w:t xml:space="preserve">b) T is the most severe impact because it gives the </w:t>
      </w:r>
      <w:proofErr w:type="spellStart"/>
      <w:r w:rsidRPr="00726F28">
        <w:rPr>
          <w:rFonts w:cs="Times New Roman"/>
        </w:rPr>
        <w:t>aff</w:t>
      </w:r>
      <w:proofErr w:type="spellEnd"/>
      <w:r w:rsidRPr="00726F28">
        <w:rPr>
          <w:rFonts w:cs="Times New Roman"/>
        </w:rPr>
        <w:t xml:space="preserve"> a monopoly on prep</w:t>
      </w:r>
      <w:proofErr w:type="gramStart"/>
      <w:r w:rsidRPr="00726F28">
        <w:rPr>
          <w:rFonts w:cs="Times New Roman"/>
        </w:rPr>
        <w:t>;</w:t>
      </w:r>
      <w:proofErr w:type="gramEnd"/>
      <w:r w:rsidRPr="00726F28">
        <w:rPr>
          <w:rFonts w:cs="Times New Roman"/>
        </w:rPr>
        <w:t xml:space="preserve"> </w:t>
      </w:r>
    </w:p>
    <w:p w14:paraId="5C8495D6" w14:textId="77777777" w:rsidR="00310788" w:rsidRPr="00726F28" w:rsidRDefault="00310788" w:rsidP="00310788">
      <w:pPr>
        <w:widowControl w:val="0"/>
        <w:tabs>
          <w:tab w:val="left" w:pos="560"/>
          <w:tab w:val="left" w:pos="1120"/>
          <w:tab w:val="left" w:pos="1680"/>
          <w:tab w:val="left" w:pos="2240"/>
        </w:tabs>
        <w:autoSpaceDE w:val="0"/>
        <w:autoSpaceDN w:val="0"/>
        <w:adjustRightInd w:val="0"/>
        <w:rPr>
          <w:rFonts w:cs="Times New Roman"/>
        </w:rPr>
      </w:pPr>
      <w:r>
        <w:rPr>
          <w:rFonts w:cs="Times New Roman"/>
        </w:rPr>
        <w:t>c</w:t>
      </w:r>
      <w:r w:rsidRPr="00726F28">
        <w:rPr>
          <w:rFonts w:cs="Times New Roman"/>
        </w:rPr>
        <w:t xml:space="preserve">. </w:t>
      </w:r>
      <w:proofErr w:type="gramStart"/>
      <w:r w:rsidRPr="00726F28">
        <w:rPr>
          <w:rFonts w:cs="Times New Roman"/>
        </w:rPr>
        <w:t>worse</w:t>
      </w:r>
      <w:proofErr w:type="gramEnd"/>
      <w:r w:rsidRPr="00726F28">
        <w:rPr>
          <w:rFonts w:cs="Times New Roman"/>
        </w:rPr>
        <w:t xml:space="preserve"> case evaluate strength of link…. </w:t>
      </w:r>
    </w:p>
    <w:p w14:paraId="4D687559" w14:textId="18372662" w:rsidR="00310788" w:rsidRPr="009A38E7" w:rsidRDefault="00310788" w:rsidP="008F573A">
      <w:pPr>
        <w:rPr>
          <w:rFonts w:cs="Times New Roman"/>
          <w:szCs w:val="22"/>
        </w:rPr>
      </w:pPr>
    </w:p>
    <w:p w14:paraId="0E77992A" w14:textId="1D3B8A98" w:rsidR="008F573A" w:rsidRPr="007B3C7C" w:rsidRDefault="008F573A" w:rsidP="009E68A0">
      <w:pPr>
        <w:tabs>
          <w:tab w:val="left" w:pos="90"/>
        </w:tabs>
        <w:rPr>
          <w:rFonts w:cs="Times New Roman"/>
          <w:szCs w:val="22"/>
        </w:rPr>
      </w:pPr>
    </w:p>
    <w:p w14:paraId="367953B0" w14:textId="77777777" w:rsidR="001B5817" w:rsidRPr="007B3C7C" w:rsidRDefault="001B5817" w:rsidP="001B5817">
      <w:pPr>
        <w:pStyle w:val="Heading1"/>
        <w:rPr>
          <w:rFonts w:ascii="Calibri" w:hAnsi="Calibri"/>
        </w:rPr>
      </w:pPr>
      <w:r>
        <w:rPr>
          <w:rFonts w:ascii="Calibri" w:hAnsi="Calibri"/>
        </w:rPr>
        <w:t xml:space="preserve">2NR </w:t>
      </w:r>
      <w:r w:rsidRPr="007B3C7C">
        <w:rPr>
          <w:rFonts w:ascii="Calibri" w:hAnsi="Calibri"/>
        </w:rPr>
        <w:t>Pragmatics</w:t>
      </w:r>
    </w:p>
    <w:p w14:paraId="678C4F8A" w14:textId="7EF76158" w:rsidR="001B5817" w:rsidRPr="007B3C7C" w:rsidRDefault="005C3680" w:rsidP="001B5817">
      <w:pPr>
        <w:pStyle w:val="Heading2"/>
        <w:rPr>
          <w:rFonts w:ascii="Calibri" w:hAnsi="Calibri"/>
        </w:rPr>
      </w:pPr>
      <w:r>
        <w:rPr>
          <w:rFonts w:ascii="Calibri" w:hAnsi="Calibri"/>
        </w:rPr>
        <w:t>2NR Overview</w:t>
      </w:r>
    </w:p>
    <w:p w14:paraId="264DCEFD" w14:textId="75624A35" w:rsidR="007252D6" w:rsidRDefault="007252D6" w:rsidP="008E2D7B">
      <w:pPr>
        <w:jc w:val="center"/>
      </w:pPr>
      <w:bookmarkStart w:id="0" w:name="_GoBack"/>
      <w:bookmarkEnd w:id="0"/>
    </w:p>
    <w:p w14:paraId="6D6CC48B" w14:textId="49D62C6F" w:rsidR="008E2D7B" w:rsidRDefault="008E2D7B" w:rsidP="008E2D7B">
      <w:pPr>
        <w:pStyle w:val="Heading2"/>
      </w:pPr>
      <w:r>
        <w:t>AT Solvency Advocate Solves</w:t>
      </w:r>
    </w:p>
    <w:p w14:paraId="6BAAF350" w14:textId="108759D9" w:rsidR="008E2D7B" w:rsidRPr="008E2D7B" w:rsidRDefault="0047748C" w:rsidP="008E2D7B">
      <w:pPr>
        <w:ind w:firstLine="720"/>
      </w:pPr>
      <w:r>
        <w:t>Omit</w:t>
      </w:r>
    </w:p>
    <w:p w14:paraId="13C594C2" w14:textId="2587FFCB" w:rsidR="001B5817" w:rsidRDefault="001B5817" w:rsidP="001B5817">
      <w:pPr>
        <w:pStyle w:val="Heading2"/>
        <w:rPr>
          <w:rFonts w:ascii="Calibri" w:hAnsi="Calibri"/>
        </w:rPr>
      </w:pPr>
      <w:r w:rsidRPr="007B3C7C">
        <w:rPr>
          <w:rFonts w:ascii="Calibri" w:hAnsi="Calibri"/>
        </w:rPr>
        <w:t>AT Disclosure Solves</w:t>
      </w:r>
      <w:r>
        <w:rPr>
          <w:rFonts w:ascii="Calibri" w:hAnsi="Calibri"/>
        </w:rPr>
        <w:t xml:space="preserve"> </w:t>
      </w:r>
    </w:p>
    <w:p w14:paraId="14C0FA4F" w14:textId="63A77388" w:rsidR="001B3C04" w:rsidRDefault="0047748C" w:rsidP="001B3C04">
      <w:pPr>
        <w:pStyle w:val="ListParagraph"/>
        <w:numPr>
          <w:ilvl w:val="0"/>
          <w:numId w:val="30"/>
        </w:numPr>
      </w:pPr>
      <w:r>
        <w:t>Omit</w:t>
      </w:r>
    </w:p>
    <w:p w14:paraId="6F0724F9" w14:textId="77777777" w:rsidR="007D7691" w:rsidRDefault="007D7691" w:rsidP="0088086E"/>
    <w:p w14:paraId="47714E12" w14:textId="77777777" w:rsidR="001B5817" w:rsidRPr="007B3C7C" w:rsidRDefault="001B5817" w:rsidP="001B5817"/>
    <w:p w14:paraId="60CCF063" w14:textId="77777777" w:rsidR="001B5817" w:rsidRPr="007B3C7C" w:rsidRDefault="001B5817" w:rsidP="001B5817">
      <w:pPr>
        <w:pStyle w:val="Heading2"/>
        <w:rPr>
          <w:rFonts w:ascii="Calibri" w:hAnsi="Calibri"/>
        </w:rPr>
      </w:pPr>
      <w:r w:rsidRPr="007B3C7C">
        <w:rPr>
          <w:rFonts w:ascii="Calibri" w:hAnsi="Calibri"/>
        </w:rPr>
        <w:t xml:space="preserve">AT </w:t>
      </w:r>
      <w:r>
        <w:rPr>
          <w:rFonts w:ascii="Calibri" w:hAnsi="Calibri"/>
        </w:rPr>
        <w:t>You Will Read PICs</w:t>
      </w:r>
    </w:p>
    <w:p w14:paraId="5697BA7E" w14:textId="3ED326B1" w:rsidR="001B5817" w:rsidRDefault="0047748C" w:rsidP="005C1AEF">
      <w:pPr>
        <w:pStyle w:val="ListParagraph"/>
        <w:numPr>
          <w:ilvl w:val="0"/>
          <w:numId w:val="19"/>
        </w:numPr>
      </w:pPr>
      <w:r>
        <w:t>Omit</w:t>
      </w:r>
    </w:p>
    <w:p w14:paraId="15DA6631" w14:textId="77777777" w:rsidR="001B5817" w:rsidRDefault="001B5817" w:rsidP="001B5817">
      <w:pPr>
        <w:pStyle w:val="Heading2"/>
      </w:pPr>
      <w:r>
        <w:t xml:space="preserve">AT </w:t>
      </w:r>
      <w:proofErr w:type="spellStart"/>
      <w:r>
        <w:t>Aff</w:t>
      </w:r>
      <w:proofErr w:type="spellEnd"/>
      <w:r>
        <w:t xml:space="preserve"> Has to Prep Every DA</w:t>
      </w:r>
    </w:p>
    <w:p w14:paraId="6CE31247" w14:textId="4478C770" w:rsidR="001B5817" w:rsidRPr="00B15914" w:rsidRDefault="0047748C" w:rsidP="001B5817">
      <w:pPr>
        <w:pStyle w:val="ListParagraph"/>
        <w:numPr>
          <w:ilvl w:val="0"/>
          <w:numId w:val="24"/>
        </w:numPr>
        <w:rPr>
          <w:color w:val="548DD4" w:themeColor="text2" w:themeTint="99"/>
        </w:rPr>
      </w:pPr>
      <w:r>
        <w:t>Omit</w:t>
      </w:r>
    </w:p>
    <w:p w14:paraId="5E412A3F" w14:textId="77777777" w:rsidR="001B5817" w:rsidRPr="007B3C7C" w:rsidRDefault="001B5817" w:rsidP="001B5817">
      <w:pPr>
        <w:rPr>
          <w:rFonts w:cs="Times New Roman"/>
          <w:szCs w:val="22"/>
        </w:rPr>
      </w:pPr>
    </w:p>
    <w:p w14:paraId="71155175" w14:textId="77777777" w:rsidR="00FC59CB" w:rsidRDefault="00FC59CB" w:rsidP="00FC59CB">
      <w:pPr>
        <w:pStyle w:val="Heading2"/>
        <w:rPr>
          <w:rFonts w:ascii="Calibri" w:hAnsi="Calibri"/>
        </w:rPr>
      </w:pPr>
      <w:r w:rsidRPr="007B3C7C">
        <w:rPr>
          <w:rFonts w:ascii="Calibri" w:hAnsi="Calibri"/>
        </w:rPr>
        <w:t>AT only spec this group</w:t>
      </w:r>
    </w:p>
    <w:p w14:paraId="2C5A4A0B" w14:textId="0D592BE1" w:rsidR="00FC59CB" w:rsidRPr="008E2D7B" w:rsidRDefault="0047748C" w:rsidP="00FC59CB">
      <w:pPr>
        <w:pStyle w:val="Citation"/>
        <w:numPr>
          <w:ilvl w:val="0"/>
          <w:numId w:val="22"/>
        </w:numPr>
        <w:rPr>
          <w:rFonts w:ascii="Calibri" w:hAnsi="Calibri"/>
          <w:color w:val="548DD4" w:themeColor="text2" w:themeTint="99"/>
        </w:rPr>
      </w:pPr>
      <w:r>
        <w:rPr>
          <w:rFonts w:ascii="Calibri" w:hAnsi="Calibri"/>
          <w:color w:val="548DD4" w:themeColor="text2" w:themeTint="99"/>
        </w:rPr>
        <w:t>Omit</w:t>
      </w:r>
    </w:p>
    <w:p w14:paraId="04FEA7DB" w14:textId="77777777" w:rsidR="001B5817" w:rsidRPr="007B3C7C" w:rsidRDefault="001B5817" w:rsidP="001B5817">
      <w:pPr>
        <w:pStyle w:val="ListParagraph"/>
      </w:pPr>
    </w:p>
    <w:p w14:paraId="387A1E6D" w14:textId="77777777" w:rsidR="001B5817" w:rsidRDefault="001B5817" w:rsidP="001B5817">
      <w:pPr>
        <w:pStyle w:val="ListParagraph"/>
      </w:pPr>
    </w:p>
    <w:p w14:paraId="7C5895A4" w14:textId="77777777" w:rsidR="00FC59CB" w:rsidRPr="007B3C7C" w:rsidRDefault="00FC59CB" w:rsidP="001B5817">
      <w:pPr>
        <w:pStyle w:val="ListParagraph"/>
      </w:pPr>
    </w:p>
    <w:p w14:paraId="3FEE1955" w14:textId="77777777" w:rsidR="001B5817" w:rsidRPr="007B3C7C" w:rsidRDefault="001B5817" w:rsidP="001B5817">
      <w:pPr>
        <w:pStyle w:val="Heading2"/>
        <w:rPr>
          <w:rFonts w:ascii="Calibri" w:hAnsi="Calibri"/>
        </w:rPr>
      </w:pPr>
      <w:r w:rsidRPr="007B3C7C">
        <w:rPr>
          <w:rFonts w:ascii="Calibri" w:hAnsi="Calibri"/>
        </w:rPr>
        <w:t>AT Stable Advocacy</w:t>
      </w:r>
    </w:p>
    <w:p w14:paraId="5AFF9E52" w14:textId="71427512" w:rsidR="001B5817" w:rsidRPr="007B3C7C" w:rsidRDefault="0047748C" w:rsidP="001B5817">
      <w:pPr>
        <w:pStyle w:val="ListParagraph"/>
        <w:numPr>
          <w:ilvl w:val="0"/>
          <w:numId w:val="17"/>
        </w:numPr>
        <w:rPr>
          <w:color w:val="548DD4" w:themeColor="text2" w:themeTint="99"/>
        </w:rPr>
      </w:pPr>
      <w:r>
        <w:t>Omit</w:t>
      </w:r>
    </w:p>
    <w:p w14:paraId="1B69A4D4" w14:textId="77777777" w:rsidR="001B5817" w:rsidRPr="007B3C7C" w:rsidRDefault="001B5817" w:rsidP="001B5817"/>
    <w:p w14:paraId="3EE52837" w14:textId="77777777" w:rsidR="001B5817" w:rsidRPr="007B3C7C" w:rsidRDefault="001B5817" w:rsidP="001B5817">
      <w:pPr>
        <w:pStyle w:val="Heading2"/>
        <w:rPr>
          <w:rFonts w:ascii="Calibri" w:hAnsi="Calibri"/>
        </w:rPr>
      </w:pPr>
      <w:r w:rsidRPr="007B3C7C">
        <w:rPr>
          <w:rFonts w:ascii="Calibri" w:hAnsi="Calibri"/>
        </w:rPr>
        <w:t>AT Side Bias</w:t>
      </w:r>
    </w:p>
    <w:p w14:paraId="1174A107" w14:textId="10F6487B" w:rsidR="001B5817" w:rsidRDefault="0047748C" w:rsidP="001B5817">
      <w:pPr>
        <w:pStyle w:val="ListParagraph"/>
        <w:numPr>
          <w:ilvl w:val="0"/>
          <w:numId w:val="20"/>
        </w:numPr>
        <w:rPr>
          <w:color w:val="548DD4" w:themeColor="text2" w:themeTint="99"/>
        </w:rPr>
      </w:pPr>
      <w:r>
        <w:t>Omit</w:t>
      </w:r>
    </w:p>
    <w:p w14:paraId="6D71A831" w14:textId="77777777" w:rsidR="00FC59CB" w:rsidRDefault="00FC59CB" w:rsidP="00FC59CB">
      <w:pPr>
        <w:rPr>
          <w:color w:val="548DD4" w:themeColor="text2" w:themeTint="99"/>
        </w:rPr>
      </w:pPr>
    </w:p>
    <w:p w14:paraId="14240FFA" w14:textId="77777777" w:rsidR="00FC59CB" w:rsidRDefault="00FC59CB" w:rsidP="00FC59CB">
      <w:pPr>
        <w:rPr>
          <w:color w:val="548DD4" w:themeColor="text2" w:themeTint="99"/>
        </w:rPr>
      </w:pPr>
    </w:p>
    <w:p w14:paraId="11182574" w14:textId="05880F07" w:rsidR="00FC59CB" w:rsidRDefault="00FC59CB" w:rsidP="00FC59CB">
      <w:pPr>
        <w:pStyle w:val="Heading2"/>
      </w:pPr>
      <w:r w:rsidRPr="007B3C7C">
        <w:t>AT Depth/Research</w:t>
      </w:r>
      <w:r>
        <w:t xml:space="preserve"> (redo too long) </w:t>
      </w:r>
    </w:p>
    <w:p w14:paraId="2DE32A68" w14:textId="264E35D9" w:rsidR="00FC59CB" w:rsidRPr="00896B65" w:rsidRDefault="0047748C" w:rsidP="00E84E67">
      <w:pPr>
        <w:pStyle w:val="ListParagraph"/>
        <w:numPr>
          <w:ilvl w:val="0"/>
          <w:numId w:val="26"/>
        </w:numPr>
        <w:rPr>
          <w:color w:val="548DD4" w:themeColor="text2" w:themeTint="99"/>
        </w:rPr>
      </w:pPr>
      <w:r>
        <w:t>Omit</w:t>
      </w:r>
    </w:p>
    <w:p w14:paraId="4685ABAF" w14:textId="77777777" w:rsidR="00FC59CB" w:rsidRPr="00FC59CB" w:rsidRDefault="00FC59CB" w:rsidP="00FC59CB">
      <w:pPr>
        <w:rPr>
          <w:color w:val="548DD4" w:themeColor="text2" w:themeTint="99"/>
        </w:rPr>
      </w:pPr>
    </w:p>
    <w:p w14:paraId="42524C01" w14:textId="73D52B1C" w:rsidR="001B5817" w:rsidRDefault="00C175C8" w:rsidP="00C175C8">
      <w:pPr>
        <w:pStyle w:val="Heading2"/>
      </w:pPr>
      <w:r>
        <w:t>AT Clash/Resolvability</w:t>
      </w:r>
    </w:p>
    <w:p w14:paraId="68108B9E" w14:textId="5DC925B5" w:rsidR="0047748C" w:rsidRPr="0047748C" w:rsidRDefault="0047748C" w:rsidP="0047748C">
      <w:r>
        <w:t>Omit</w:t>
      </w:r>
    </w:p>
    <w:p w14:paraId="6A3AA09F" w14:textId="77777777" w:rsidR="001B5817" w:rsidRPr="007B3C7C" w:rsidRDefault="001B5817" w:rsidP="001B5817">
      <w:pPr>
        <w:pStyle w:val="Heading2"/>
        <w:rPr>
          <w:rFonts w:ascii="Calibri" w:hAnsi="Calibri"/>
        </w:rPr>
      </w:pPr>
      <w:r w:rsidRPr="007B3C7C">
        <w:rPr>
          <w:rFonts w:ascii="Calibri" w:hAnsi="Calibri"/>
        </w:rPr>
        <w:t>AT Quasi-Policy</w:t>
      </w:r>
    </w:p>
    <w:p w14:paraId="6630E0EE" w14:textId="5393CC46" w:rsidR="001B5817" w:rsidRPr="007B3C7C" w:rsidRDefault="0047748C" w:rsidP="001B5817">
      <w:pPr>
        <w:pStyle w:val="ListParagraph"/>
        <w:numPr>
          <w:ilvl w:val="0"/>
          <w:numId w:val="13"/>
        </w:numPr>
      </w:pPr>
      <w:r>
        <w:t>Omit</w:t>
      </w:r>
    </w:p>
    <w:p w14:paraId="7C31FD3F" w14:textId="77777777" w:rsidR="001B5817" w:rsidRPr="007B3C7C" w:rsidRDefault="001B5817" w:rsidP="001B5817"/>
    <w:p w14:paraId="24CD6495" w14:textId="77777777" w:rsidR="001B5817" w:rsidRPr="007B3C7C" w:rsidRDefault="001B5817" w:rsidP="001B5817">
      <w:pPr>
        <w:pStyle w:val="Heading2"/>
        <w:rPr>
          <w:rFonts w:ascii="Calibri" w:hAnsi="Calibri"/>
        </w:rPr>
      </w:pPr>
      <w:r w:rsidRPr="007B3C7C">
        <w:rPr>
          <w:rFonts w:ascii="Calibri" w:hAnsi="Calibri"/>
        </w:rPr>
        <w:t>AT key to empirics</w:t>
      </w:r>
    </w:p>
    <w:p w14:paraId="64E1F414" w14:textId="32DC3CE8" w:rsidR="001B5817" w:rsidRPr="007B3C7C" w:rsidRDefault="0047748C" w:rsidP="001B5817">
      <w:pPr>
        <w:pStyle w:val="ListParagraph"/>
        <w:numPr>
          <w:ilvl w:val="0"/>
          <w:numId w:val="18"/>
        </w:numPr>
      </w:pPr>
      <w:r>
        <w:t>Omit</w:t>
      </w:r>
    </w:p>
    <w:p w14:paraId="4B5D8259" w14:textId="77777777" w:rsidR="001B5817" w:rsidRPr="007B3C7C" w:rsidRDefault="001B5817" w:rsidP="001B5817"/>
    <w:p w14:paraId="5D5E7D6D" w14:textId="77777777" w:rsidR="001B5817" w:rsidRPr="007B3C7C" w:rsidRDefault="001B5817" w:rsidP="001B5817">
      <w:pPr>
        <w:pStyle w:val="Heading2"/>
        <w:rPr>
          <w:rFonts w:ascii="Calibri" w:hAnsi="Calibri"/>
        </w:rPr>
      </w:pPr>
      <w:r w:rsidRPr="007B3C7C">
        <w:rPr>
          <w:rFonts w:ascii="Calibri" w:hAnsi="Calibri"/>
        </w:rPr>
        <w:t>AT truth proposition</w:t>
      </w:r>
    </w:p>
    <w:p w14:paraId="409BCB48" w14:textId="199DDA03" w:rsidR="001B5817" w:rsidRPr="007B3C7C" w:rsidRDefault="0047748C" w:rsidP="001B5817">
      <w:pPr>
        <w:pStyle w:val="ListParagraph"/>
        <w:numPr>
          <w:ilvl w:val="0"/>
          <w:numId w:val="14"/>
        </w:numPr>
      </w:pPr>
      <w:r>
        <w:t>Omit</w:t>
      </w:r>
    </w:p>
    <w:p w14:paraId="33D25A88" w14:textId="77777777" w:rsidR="001B5817" w:rsidRPr="007B3C7C" w:rsidRDefault="001B5817" w:rsidP="001B5817">
      <w:pPr>
        <w:pStyle w:val="Heading1"/>
        <w:rPr>
          <w:rFonts w:ascii="Calibri" w:hAnsi="Calibri"/>
        </w:rPr>
      </w:pPr>
      <w:r>
        <w:rPr>
          <w:rFonts w:ascii="Calibri" w:hAnsi="Calibri"/>
        </w:rPr>
        <w:t xml:space="preserve">2NR </w:t>
      </w:r>
      <w:r w:rsidRPr="007B3C7C">
        <w:rPr>
          <w:rFonts w:ascii="Calibri" w:hAnsi="Calibri"/>
        </w:rPr>
        <w:t>Semantics</w:t>
      </w:r>
    </w:p>
    <w:p w14:paraId="27E7D0ED" w14:textId="77777777" w:rsidR="001B5817" w:rsidRPr="007B3C7C" w:rsidRDefault="001B5817" w:rsidP="001B5817">
      <w:pPr>
        <w:pStyle w:val="Heading2"/>
        <w:rPr>
          <w:rFonts w:ascii="Calibri" w:hAnsi="Calibri"/>
        </w:rPr>
      </w:pPr>
      <w:r w:rsidRPr="007B3C7C">
        <w:rPr>
          <w:rFonts w:ascii="Calibri" w:hAnsi="Calibri"/>
        </w:rPr>
        <w:t>Not offense for the AFF</w:t>
      </w:r>
    </w:p>
    <w:p w14:paraId="6F4CA92F" w14:textId="3396FD87" w:rsidR="001B5817" w:rsidRPr="007B3C7C" w:rsidRDefault="0047748C" w:rsidP="001B5817">
      <w:pPr>
        <w:pStyle w:val="ListParagraph"/>
        <w:numPr>
          <w:ilvl w:val="0"/>
          <w:numId w:val="21"/>
        </w:numPr>
      </w:pPr>
      <w:r>
        <w:t>Omit</w:t>
      </w:r>
    </w:p>
    <w:p w14:paraId="6B036DA7" w14:textId="77777777" w:rsidR="001B5817" w:rsidRPr="007B3C7C" w:rsidRDefault="001B5817" w:rsidP="001B5817"/>
    <w:p w14:paraId="7D9289FD" w14:textId="77777777" w:rsidR="001B5817" w:rsidRPr="007B3C7C" w:rsidRDefault="001B5817" w:rsidP="001B5817">
      <w:pPr>
        <w:pStyle w:val="Heading2"/>
        <w:rPr>
          <w:rFonts w:ascii="Calibri" w:hAnsi="Calibri"/>
        </w:rPr>
      </w:pPr>
      <w:r w:rsidRPr="007B3C7C">
        <w:rPr>
          <w:rFonts w:ascii="Calibri" w:hAnsi="Calibri"/>
        </w:rPr>
        <w:t>Definition Comparison</w:t>
      </w:r>
    </w:p>
    <w:p w14:paraId="79C4A585" w14:textId="77777777" w:rsidR="001B5817" w:rsidRPr="007B3C7C" w:rsidRDefault="001B5817" w:rsidP="001B5817"/>
    <w:p w14:paraId="080ECDD7" w14:textId="77777777" w:rsidR="001B5817" w:rsidRPr="007B3C7C" w:rsidRDefault="001B5817" w:rsidP="001B5817">
      <w:pPr>
        <w:pStyle w:val="Heading3"/>
        <w:rPr>
          <w:rFonts w:ascii="Calibri" w:hAnsi="Calibri"/>
        </w:rPr>
      </w:pPr>
      <w:r w:rsidRPr="007B3C7C">
        <w:rPr>
          <w:rFonts w:ascii="Calibri" w:hAnsi="Calibri"/>
        </w:rPr>
        <w:t xml:space="preserve">Overview </w:t>
      </w:r>
    </w:p>
    <w:p w14:paraId="77A2FB3C" w14:textId="77E2E4E3" w:rsidR="001B5817" w:rsidRPr="007B3C7C" w:rsidRDefault="0047748C" w:rsidP="001B5817">
      <w:pPr>
        <w:rPr>
          <w:sz w:val="12"/>
        </w:rPr>
      </w:pPr>
      <w:r>
        <w:t>Omit</w:t>
      </w:r>
    </w:p>
    <w:p w14:paraId="428D1266" w14:textId="77777777" w:rsidR="001B5817" w:rsidRPr="007B3C7C" w:rsidRDefault="001B5817" w:rsidP="001B5817"/>
    <w:p w14:paraId="3907B895" w14:textId="77777777" w:rsidR="001B5817" w:rsidRPr="007B3C7C" w:rsidRDefault="001B5817" w:rsidP="001B5817">
      <w:pPr>
        <w:pStyle w:val="Heading3"/>
        <w:rPr>
          <w:rFonts w:ascii="Calibri" w:hAnsi="Calibri"/>
        </w:rPr>
      </w:pPr>
      <w:r w:rsidRPr="007B3C7C">
        <w:rPr>
          <w:rFonts w:ascii="Calibri" w:hAnsi="Calibri"/>
        </w:rPr>
        <w:t xml:space="preserve">AT </w:t>
      </w:r>
      <w:proofErr w:type="spellStart"/>
      <w:r w:rsidRPr="007B3C7C">
        <w:rPr>
          <w:rFonts w:ascii="Calibri" w:hAnsi="Calibri"/>
        </w:rPr>
        <w:t>leslie</w:t>
      </w:r>
      <w:proofErr w:type="spellEnd"/>
    </w:p>
    <w:p w14:paraId="79C238C2" w14:textId="2D42A6CA" w:rsidR="001B5817" w:rsidRPr="007B3C7C" w:rsidRDefault="001B5817" w:rsidP="0047748C">
      <w:r w:rsidRPr="007B3C7C">
        <w:tab/>
      </w:r>
      <w:r w:rsidR="0047748C">
        <w:t>Omit</w:t>
      </w:r>
    </w:p>
    <w:p w14:paraId="2B085B3F" w14:textId="77777777" w:rsidR="001B5817" w:rsidRPr="007B3C7C" w:rsidRDefault="001B5817" w:rsidP="001B5817"/>
    <w:p w14:paraId="7AA14198" w14:textId="77777777" w:rsidR="001B5817" w:rsidRPr="007B3C7C" w:rsidRDefault="001B5817" w:rsidP="001B5817"/>
    <w:p w14:paraId="175E6FE3" w14:textId="77777777" w:rsidR="001B5817" w:rsidRPr="007B3C7C" w:rsidRDefault="001B5817" w:rsidP="001B5817">
      <w:pPr>
        <w:pStyle w:val="Heading3"/>
        <w:rPr>
          <w:rFonts w:ascii="Calibri" w:hAnsi="Calibri"/>
        </w:rPr>
      </w:pPr>
      <w:r w:rsidRPr="007B3C7C">
        <w:rPr>
          <w:rFonts w:ascii="Calibri" w:hAnsi="Calibri"/>
        </w:rPr>
        <w:t>AT Existential Bare plurals</w:t>
      </w:r>
    </w:p>
    <w:p w14:paraId="4FBE6AF1" w14:textId="0758B0B9" w:rsidR="001B5817" w:rsidRPr="007B3C7C" w:rsidRDefault="0047748C" w:rsidP="0047748C">
      <w:r>
        <w:t>Omit</w:t>
      </w:r>
    </w:p>
    <w:p w14:paraId="571980BB" w14:textId="77777777" w:rsidR="001B5817" w:rsidRPr="007B3C7C" w:rsidRDefault="001B5817" w:rsidP="001B5817"/>
    <w:p w14:paraId="086C7654" w14:textId="77777777" w:rsidR="001B5817" w:rsidRPr="007B3C7C" w:rsidRDefault="001B5817" w:rsidP="001B5817">
      <w:pPr>
        <w:pStyle w:val="Heading2"/>
        <w:rPr>
          <w:rFonts w:ascii="Calibri" w:hAnsi="Calibri"/>
        </w:rPr>
      </w:pPr>
      <w:r w:rsidRPr="007B3C7C">
        <w:rPr>
          <w:rFonts w:ascii="Calibri" w:hAnsi="Calibri"/>
        </w:rPr>
        <w:t>Semantics &amp; Reasonability</w:t>
      </w:r>
    </w:p>
    <w:p w14:paraId="440439AD" w14:textId="77777777" w:rsidR="001B5817" w:rsidRPr="007B3C7C" w:rsidRDefault="001B5817" w:rsidP="001B5817"/>
    <w:p w14:paraId="1CB31877" w14:textId="76D7CBA5" w:rsidR="001B5817" w:rsidRPr="007B3C7C" w:rsidRDefault="0047748C" w:rsidP="001B5817">
      <w:pPr>
        <w:pStyle w:val="Citation"/>
        <w:numPr>
          <w:ilvl w:val="0"/>
          <w:numId w:val="11"/>
        </w:numPr>
        <w:rPr>
          <w:rFonts w:ascii="Calibri" w:hAnsi="Calibri"/>
        </w:rPr>
      </w:pPr>
      <w:r>
        <w:rPr>
          <w:rFonts w:ascii="Calibri" w:eastAsiaTheme="majorEastAsia" w:hAnsi="Calibri" w:cstheme="majorBidi"/>
          <w:b/>
          <w:bCs/>
          <w:iCs/>
          <w:sz w:val="26"/>
        </w:rPr>
        <w:t>Omit</w:t>
      </w:r>
    </w:p>
    <w:p w14:paraId="1DBE565D" w14:textId="77777777" w:rsidR="001B5817" w:rsidRPr="007B3C7C" w:rsidRDefault="001B5817" w:rsidP="001B5817"/>
    <w:p w14:paraId="2A03EC0D" w14:textId="77777777" w:rsidR="001B5817" w:rsidRPr="007B3C7C" w:rsidRDefault="001B5817" w:rsidP="001B5817">
      <w:pPr>
        <w:pStyle w:val="Heading1"/>
        <w:rPr>
          <w:rFonts w:ascii="Calibri" w:hAnsi="Calibri"/>
        </w:rPr>
      </w:pPr>
      <w:r>
        <w:rPr>
          <w:rFonts w:ascii="Calibri" w:hAnsi="Calibri"/>
        </w:rPr>
        <w:t xml:space="preserve">2NR </w:t>
      </w:r>
      <w:r w:rsidRPr="007B3C7C">
        <w:rPr>
          <w:rFonts w:ascii="Calibri" w:hAnsi="Calibri"/>
        </w:rPr>
        <w:t xml:space="preserve">AT </w:t>
      </w:r>
      <w:proofErr w:type="spellStart"/>
      <w:r w:rsidRPr="007B3C7C">
        <w:rPr>
          <w:rFonts w:ascii="Calibri" w:hAnsi="Calibri"/>
        </w:rPr>
        <w:t>Nebel</w:t>
      </w:r>
      <w:proofErr w:type="spellEnd"/>
      <w:r w:rsidRPr="007B3C7C">
        <w:rPr>
          <w:rFonts w:ascii="Calibri" w:hAnsi="Calibri"/>
        </w:rPr>
        <w:t xml:space="preserve"> T is racist</w:t>
      </w:r>
    </w:p>
    <w:p w14:paraId="7B79FDC9" w14:textId="0882AAB9" w:rsidR="001B5817" w:rsidRPr="007B3C7C" w:rsidRDefault="0047748C" w:rsidP="001B5817">
      <w:pPr>
        <w:rPr>
          <w:rFonts w:cs="Arial"/>
          <w:szCs w:val="22"/>
        </w:rPr>
      </w:pPr>
      <w:r>
        <w:t>Omit</w:t>
      </w:r>
    </w:p>
    <w:p w14:paraId="70B77945" w14:textId="77777777" w:rsidR="00B45FE9" w:rsidRPr="009E68A0" w:rsidRDefault="00B45FE9" w:rsidP="009E68A0"/>
    <w:sectPr w:rsidR="00B45FE9" w:rsidRPr="009E68A0"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9FB2E5" w14:textId="77777777" w:rsidR="000266E8" w:rsidRDefault="000266E8" w:rsidP="00E46E7E">
      <w:r>
        <w:separator/>
      </w:r>
    </w:p>
  </w:endnote>
  <w:endnote w:type="continuationSeparator" w:id="0">
    <w:p w14:paraId="5C26C1B7" w14:textId="77777777" w:rsidR="000266E8" w:rsidRDefault="000266E8"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2A2F2B" w14:textId="77777777" w:rsidR="000266E8" w:rsidRDefault="000266E8" w:rsidP="00E46E7E">
      <w:r>
        <w:separator/>
      </w:r>
    </w:p>
  </w:footnote>
  <w:footnote w:type="continuationSeparator" w:id="0">
    <w:p w14:paraId="2C064730" w14:textId="77777777" w:rsidR="000266E8" w:rsidRDefault="000266E8" w:rsidP="00E46E7E">
      <w:r>
        <w:continuationSeparator/>
      </w:r>
    </w:p>
  </w:footnote>
  <w:footnote w:id="1">
    <w:p w14:paraId="7929AC9F" w14:textId="77777777" w:rsidR="000266E8" w:rsidRDefault="000266E8" w:rsidP="009E68A0">
      <w:pPr>
        <w:pStyle w:val="FootnoteText"/>
      </w:pPr>
      <w:r>
        <w:rPr>
          <w:rStyle w:val="FootnoteReference"/>
        </w:rPr>
        <w:footnoteRef/>
      </w:r>
      <w:r>
        <w:t xml:space="preserve"> </w:t>
      </w:r>
      <w:r w:rsidRPr="00A37A85">
        <w:t>Fire Cite: Foundation for Individual Rights in Education. "Case Archive". Retrieved 2008-03-25.</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54072A"/>
    <w:multiLevelType w:val="hybridMultilevel"/>
    <w:tmpl w:val="EF9CE442"/>
    <w:lvl w:ilvl="0" w:tplc="0409000F">
      <w:start w:val="1"/>
      <w:numFmt w:val="decimal"/>
      <w:lvlText w:val="%1."/>
      <w:lvlJc w:val="left"/>
      <w:pPr>
        <w:ind w:left="720" w:hanging="360"/>
      </w:pPr>
    </w:lvl>
    <w:lvl w:ilvl="1" w:tplc="4822BE0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DA0A2B"/>
    <w:multiLevelType w:val="hybridMultilevel"/>
    <w:tmpl w:val="86B07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3857BB"/>
    <w:multiLevelType w:val="hybridMultilevel"/>
    <w:tmpl w:val="76288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286B12"/>
    <w:multiLevelType w:val="hybridMultilevel"/>
    <w:tmpl w:val="76123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D13197"/>
    <w:multiLevelType w:val="hybridMultilevel"/>
    <w:tmpl w:val="FAFE8B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7C1C6A"/>
    <w:multiLevelType w:val="hybridMultilevel"/>
    <w:tmpl w:val="63006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AD4B0B"/>
    <w:multiLevelType w:val="hybridMultilevel"/>
    <w:tmpl w:val="BE961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206078"/>
    <w:multiLevelType w:val="hybridMultilevel"/>
    <w:tmpl w:val="72D0F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FA16ED5"/>
    <w:multiLevelType w:val="hybridMultilevel"/>
    <w:tmpl w:val="D7C892F0"/>
    <w:lvl w:ilvl="0" w:tplc="99E695D0">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EC4D36"/>
    <w:multiLevelType w:val="hybridMultilevel"/>
    <w:tmpl w:val="B87C06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4BE7364"/>
    <w:multiLevelType w:val="hybridMultilevel"/>
    <w:tmpl w:val="9D7295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933775"/>
    <w:multiLevelType w:val="hybridMultilevel"/>
    <w:tmpl w:val="8998302C"/>
    <w:lvl w:ilvl="0" w:tplc="BC9E7B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BEF67DC"/>
    <w:multiLevelType w:val="hybridMultilevel"/>
    <w:tmpl w:val="BEFC4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FE1A21"/>
    <w:multiLevelType w:val="hybridMultilevel"/>
    <w:tmpl w:val="8CD2D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EA050D"/>
    <w:multiLevelType w:val="hybridMultilevel"/>
    <w:tmpl w:val="4D8EA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627688D"/>
    <w:multiLevelType w:val="hybridMultilevel"/>
    <w:tmpl w:val="B936D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FE67C0"/>
    <w:multiLevelType w:val="hybridMultilevel"/>
    <w:tmpl w:val="753ACE2E"/>
    <w:lvl w:ilvl="0" w:tplc="2EC0C5F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EB6448"/>
    <w:multiLevelType w:val="hybridMultilevel"/>
    <w:tmpl w:val="8CD2D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0F2A9E"/>
    <w:multiLevelType w:val="hybridMultilevel"/>
    <w:tmpl w:val="49DCEEFE"/>
    <w:lvl w:ilvl="0" w:tplc="88D49E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B3019A2"/>
    <w:multiLevelType w:val="hybridMultilevel"/>
    <w:tmpl w:val="63008E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4D0961"/>
    <w:multiLevelType w:val="hybridMultilevel"/>
    <w:tmpl w:val="EB76B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68095DF5"/>
    <w:multiLevelType w:val="hybridMultilevel"/>
    <w:tmpl w:val="21BECC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30798E"/>
    <w:multiLevelType w:val="hybridMultilevel"/>
    <w:tmpl w:val="53EC0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877373"/>
    <w:multiLevelType w:val="hybridMultilevel"/>
    <w:tmpl w:val="D1A403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4C54E4"/>
    <w:multiLevelType w:val="hybridMultilevel"/>
    <w:tmpl w:val="AB0A5462"/>
    <w:lvl w:ilvl="0" w:tplc="57306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F2E5AB4"/>
    <w:multiLevelType w:val="hybridMultilevel"/>
    <w:tmpl w:val="FD229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2"/>
  </w:num>
  <w:num w:numId="3">
    <w:abstractNumId w:val="9"/>
  </w:num>
  <w:num w:numId="4">
    <w:abstractNumId w:val="25"/>
  </w:num>
  <w:num w:numId="5">
    <w:abstractNumId w:val="11"/>
  </w:num>
  <w:num w:numId="6">
    <w:abstractNumId w:val="28"/>
  </w:num>
  <w:num w:numId="7">
    <w:abstractNumId w:val="5"/>
  </w:num>
  <w:num w:numId="8">
    <w:abstractNumId w:val="17"/>
  </w:num>
  <w:num w:numId="9">
    <w:abstractNumId w:val="21"/>
  </w:num>
  <w:num w:numId="10">
    <w:abstractNumId w:val="26"/>
  </w:num>
  <w:num w:numId="11">
    <w:abstractNumId w:val="27"/>
  </w:num>
  <w:num w:numId="12">
    <w:abstractNumId w:val="3"/>
  </w:num>
  <w:num w:numId="13">
    <w:abstractNumId w:val="2"/>
  </w:num>
  <w:num w:numId="14">
    <w:abstractNumId w:val="7"/>
  </w:num>
  <w:num w:numId="15">
    <w:abstractNumId w:val="16"/>
  </w:num>
  <w:num w:numId="16">
    <w:abstractNumId w:val="30"/>
  </w:num>
  <w:num w:numId="17">
    <w:abstractNumId w:val="8"/>
  </w:num>
  <w:num w:numId="18">
    <w:abstractNumId w:val="6"/>
  </w:num>
  <w:num w:numId="19">
    <w:abstractNumId w:val="10"/>
  </w:num>
  <w:num w:numId="20">
    <w:abstractNumId w:val="1"/>
  </w:num>
  <w:num w:numId="21">
    <w:abstractNumId w:val="19"/>
  </w:num>
  <w:num w:numId="22">
    <w:abstractNumId w:val="22"/>
  </w:num>
  <w:num w:numId="23">
    <w:abstractNumId w:val="0"/>
  </w:num>
  <w:num w:numId="24">
    <w:abstractNumId w:val="4"/>
  </w:num>
  <w:num w:numId="25">
    <w:abstractNumId w:val="24"/>
  </w:num>
  <w:num w:numId="26">
    <w:abstractNumId w:val="29"/>
  </w:num>
  <w:num w:numId="27">
    <w:abstractNumId w:val="15"/>
  </w:num>
  <w:num w:numId="28">
    <w:abstractNumId w:val="14"/>
  </w:num>
  <w:num w:numId="29">
    <w:abstractNumId w:val="13"/>
  </w:num>
  <w:num w:numId="30">
    <w:abstractNumId w:val="23"/>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8A0"/>
    <w:rsid w:val="000140EC"/>
    <w:rsid w:val="00016A35"/>
    <w:rsid w:val="000266E8"/>
    <w:rsid w:val="00093699"/>
    <w:rsid w:val="000C16B3"/>
    <w:rsid w:val="001405BA"/>
    <w:rsid w:val="001408C0"/>
    <w:rsid w:val="00143FD7"/>
    <w:rsid w:val="001463FB"/>
    <w:rsid w:val="00155158"/>
    <w:rsid w:val="0015546F"/>
    <w:rsid w:val="001710E3"/>
    <w:rsid w:val="00186DB7"/>
    <w:rsid w:val="001B3C04"/>
    <w:rsid w:val="001B5817"/>
    <w:rsid w:val="001D7626"/>
    <w:rsid w:val="002613DA"/>
    <w:rsid w:val="002B6353"/>
    <w:rsid w:val="002B68C8"/>
    <w:rsid w:val="002F35F4"/>
    <w:rsid w:val="002F3E28"/>
    <w:rsid w:val="002F40E6"/>
    <w:rsid w:val="00303E5B"/>
    <w:rsid w:val="00305612"/>
    <w:rsid w:val="00310788"/>
    <w:rsid w:val="00313226"/>
    <w:rsid w:val="0031425E"/>
    <w:rsid w:val="00325059"/>
    <w:rsid w:val="00357719"/>
    <w:rsid w:val="00374144"/>
    <w:rsid w:val="003937FD"/>
    <w:rsid w:val="003B3EC7"/>
    <w:rsid w:val="003F42AF"/>
    <w:rsid w:val="00412F6D"/>
    <w:rsid w:val="0041405F"/>
    <w:rsid w:val="0042635A"/>
    <w:rsid w:val="00445570"/>
    <w:rsid w:val="00466B6F"/>
    <w:rsid w:val="0047748C"/>
    <w:rsid w:val="004A27AD"/>
    <w:rsid w:val="004B3188"/>
    <w:rsid w:val="004B3DB3"/>
    <w:rsid w:val="004C63B5"/>
    <w:rsid w:val="004D461E"/>
    <w:rsid w:val="004E44F8"/>
    <w:rsid w:val="004F3C85"/>
    <w:rsid w:val="00501F4A"/>
    <w:rsid w:val="00517479"/>
    <w:rsid w:val="00555A4E"/>
    <w:rsid w:val="00574CE1"/>
    <w:rsid w:val="005A0BE5"/>
    <w:rsid w:val="005C0E1F"/>
    <w:rsid w:val="005C1AEF"/>
    <w:rsid w:val="005C3680"/>
    <w:rsid w:val="005E0D2B"/>
    <w:rsid w:val="005E2C99"/>
    <w:rsid w:val="0063073E"/>
    <w:rsid w:val="00660B83"/>
    <w:rsid w:val="00672258"/>
    <w:rsid w:val="0067575B"/>
    <w:rsid w:val="00677E11"/>
    <w:rsid w:val="00692C26"/>
    <w:rsid w:val="006F2D3D"/>
    <w:rsid w:val="006F4383"/>
    <w:rsid w:val="00700835"/>
    <w:rsid w:val="00715601"/>
    <w:rsid w:val="007252D6"/>
    <w:rsid w:val="00726F87"/>
    <w:rsid w:val="007333B9"/>
    <w:rsid w:val="00755CD9"/>
    <w:rsid w:val="00791B7D"/>
    <w:rsid w:val="007A3515"/>
    <w:rsid w:val="007D2CAC"/>
    <w:rsid w:val="007D7691"/>
    <w:rsid w:val="007D7924"/>
    <w:rsid w:val="007E470C"/>
    <w:rsid w:val="007E5F71"/>
    <w:rsid w:val="008038FD"/>
    <w:rsid w:val="00821415"/>
    <w:rsid w:val="0083768F"/>
    <w:rsid w:val="0088086E"/>
    <w:rsid w:val="008876F1"/>
    <w:rsid w:val="00896B65"/>
    <w:rsid w:val="008B645A"/>
    <w:rsid w:val="008E2D7B"/>
    <w:rsid w:val="008F573A"/>
    <w:rsid w:val="00911F3C"/>
    <w:rsid w:val="0091595A"/>
    <w:rsid w:val="009165EA"/>
    <w:rsid w:val="00980D8F"/>
    <w:rsid w:val="009829F2"/>
    <w:rsid w:val="00993F61"/>
    <w:rsid w:val="009A38E7"/>
    <w:rsid w:val="009B0746"/>
    <w:rsid w:val="009C029F"/>
    <w:rsid w:val="009C198B"/>
    <w:rsid w:val="009D207E"/>
    <w:rsid w:val="009E4112"/>
    <w:rsid w:val="009E5822"/>
    <w:rsid w:val="009E68A0"/>
    <w:rsid w:val="009E691A"/>
    <w:rsid w:val="00A074CB"/>
    <w:rsid w:val="00A369C4"/>
    <w:rsid w:val="00A47986"/>
    <w:rsid w:val="00A71754"/>
    <w:rsid w:val="00A84D78"/>
    <w:rsid w:val="00A91A24"/>
    <w:rsid w:val="00AA08EE"/>
    <w:rsid w:val="00AC0E99"/>
    <w:rsid w:val="00AD7C17"/>
    <w:rsid w:val="00AF1E67"/>
    <w:rsid w:val="00AF5046"/>
    <w:rsid w:val="00AF70D4"/>
    <w:rsid w:val="00B15914"/>
    <w:rsid w:val="00B169A1"/>
    <w:rsid w:val="00B33E0C"/>
    <w:rsid w:val="00B45FE9"/>
    <w:rsid w:val="00B531A7"/>
    <w:rsid w:val="00B55D49"/>
    <w:rsid w:val="00B65E97"/>
    <w:rsid w:val="00B84180"/>
    <w:rsid w:val="00BA09DC"/>
    <w:rsid w:val="00BE63EA"/>
    <w:rsid w:val="00BF4349"/>
    <w:rsid w:val="00C06604"/>
    <w:rsid w:val="00C11171"/>
    <w:rsid w:val="00C175C8"/>
    <w:rsid w:val="00C42A3C"/>
    <w:rsid w:val="00CD2C6D"/>
    <w:rsid w:val="00CF1A0F"/>
    <w:rsid w:val="00D064B2"/>
    <w:rsid w:val="00D36252"/>
    <w:rsid w:val="00D4330B"/>
    <w:rsid w:val="00D460F1"/>
    <w:rsid w:val="00D51B44"/>
    <w:rsid w:val="00D6085D"/>
    <w:rsid w:val="00D66D57"/>
    <w:rsid w:val="00D81480"/>
    <w:rsid w:val="00DA2E40"/>
    <w:rsid w:val="00DA5BF8"/>
    <w:rsid w:val="00DC71AA"/>
    <w:rsid w:val="00DD2FAB"/>
    <w:rsid w:val="00DE627C"/>
    <w:rsid w:val="00DF1850"/>
    <w:rsid w:val="00E46E7E"/>
    <w:rsid w:val="00E84E67"/>
    <w:rsid w:val="00E95631"/>
    <w:rsid w:val="00F1173B"/>
    <w:rsid w:val="00F45F2E"/>
    <w:rsid w:val="00F81929"/>
    <w:rsid w:val="00FA538E"/>
    <w:rsid w:val="00FC59CB"/>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FDC35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6F4383"/>
    <w:rPr>
      <w:rFonts w:ascii="Calibri" w:hAnsi="Calibri"/>
      <w:sz w:val="22"/>
    </w:rPr>
  </w:style>
  <w:style w:type="paragraph" w:styleId="Heading1">
    <w:name w:val="heading 1"/>
    <w:aliases w:val="Pocket"/>
    <w:basedOn w:val="Normal"/>
    <w:next w:val="Normal"/>
    <w:link w:val="Heading1Char"/>
    <w:uiPriority w:val="9"/>
    <w:qFormat/>
    <w:rsid w:val="006F438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6F4383"/>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6F4383"/>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Normal Tag,no read,heading 2, Ch,No Spacing1,No Spacing11,No Spacing111,No Spacing112,No Spacing1121,No Spacing2,Debate Text,Read stuff,No Spacing4,No Spacing21,CD - Cite,Heading 2 Char2 Char,TAG,Ch,No Spacing211,t,Tag1,Card"/>
    <w:basedOn w:val="Normal"/>
    <w:next w:val="Normal"/>
    <w:link w:val="Heading4Char"/>
    <w:uiPriority w:val="9"/>
    <w:unhideWhenUsed/>
    <w:qFormat/>
    <w:rsid w:val="006F4383"/>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mphasis in card,tag2,Size 10,Evidence,Minimized,minimized,Highlighted,Underlined,CD Card,ED - Tag,emphasis,Bold Underline,Emphasis!!,small,Qualifications,bold underline,normal card text,Shrunk,qualifications in card,qualifications,Style1,Box"/>
    <w:basedOn w:val="DefaultParagraphFont"/>
    <w:link w:val="textbold"/>
    <w:uiPriority w:val="7"/>
    <w:qFormat/>
    <w:rsid w:val="006F4383"/>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6F4383"/>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6F4383"/>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6F4383"/>
    <w:rPr>
      <w:rFonts w:asciiTheme="majorHAnsi" w:eastAsiaTheme="majorEastAsia" w:hAnsiTheme="majorHAnsi" w:cstheme="majorBidi"/>
      <w:b/>
      <w:bCs/>
      <w:sz w:val="32"/>
      <w:u w:val="single"/>
    </w:rPr>
  </w:style>
  <w:style w:type="character" w:customStyle="1" w:styleId="Heading4Char">
    <w:name w:val="Heading 4 Char"/>
    <w:aliases w:val="Tag Char,Big card Char,body Char,Normal Tag Char,no read Char,heading 2 Char, Ch Char,No Spacing1 Char,No Spacing11 Char,No Spacing111 Char,No Spacing112 Char,No Spacing1121 Char,No Spacing2 Char,Debate Text Char,Read stuff Char,TAG Char"/>
    <w:basedOn w:val="DefaultParagraphFont"/>
    <w:link w:val="Heading4"/>
    <w:uiPriority w:val="9"/>
    <w:rsid w:val="006F4383"/>
    <w:rPr>
      <w:rFonts w:asciiTheme="majorHAnsi" w:eastAsiaTheme="majorEastAsia" w:hAnsiTheme="majorHAnsi" w:cstheme="majorBidi"/>
      <w:b/>
      <w:bCs/>
      <w:iCs/>
      <w:sz w:val="26"/>
    </w:rPr>
  </w:style>
  <w:style w:type="paragraph" w:styleId="NoSpacing">
    <w:name w:val="No Spacing"/>
    <w:uiPriority w:val="1"/>
    <w:rsid w:val="006F4383"/>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6F4383"/>
    <w:rPr>
      <w:b/>
      <w:sz w:val="26"/>
      <w:u w:val="none"/>
    </w:rPr>
  </w:style>
  <w:style w:type="character" w:customStyle="1" w:styleId="StyleBoldUnderline">
    <w:name w:val="Style Bold Underline"/>
    <w:aliases w:val="Underline,Style Underline,apple-style-span + 6 pt,Bold,Kern at 16 pt,Intense Emphasis1,Intense Emphasis2,HHeading 3 + 12 pt,Minimized Char,Heading 3 Char Char Char Char Char,c,Citation Char Char Char,Style,ci,Intense Emphasis3,9.5 p"/>
    <w:basedOn w:val="DefaultParagraphFont"/>
    <w:uiPriority w:val="1"/>
    <w:qFormat/>
    <w:rsid w:val="006F4383"/>
    <w:rPr>
      <w:b/>
      <w:sz w:val="22"/>
      <w:u w:val="single"/>
    </w:rPr>
  </w:style>
  <w:style w:type="paragraph" w:styleId="DocumentMap">
    <w:name w:val="Document Map"/>
    <w:basedOn w:val="Normal"/>
    <w:link w:val="DocumentMapChar"/>
    <w:uiPriority w:val="99"/>
    <w:semiHidden/>
    <w:unhideWhenUsed/>
    <w:rsid w:val="006F4383"/>
    <w:rPr>
      <w:rFonts w:ascii="Lucida Grande" w:hAnsi="Lucida Grande" w:cs="Lucida Grande"/>
    </w:rPr>
  </w:style>
  <w:style w:type="character" w:customStyle="1" w:styleId="DocumentMapChar">
    <w:name w:val="Document Map Char"/>
    <w:basedOn w:val="DefaultParagraphFont"/>
    <w:link w:val="DocumentMap"/>
    <w:uiPriority w:val="99"/>
    <w:semiHidden/>
    <w:rsid w:val="006F4383"/>
    <w:rPr>
      <w:rFonts w:ascii="Lucida Grande" w:hAnsi="Lucida Grande" w:cs="Lucida Grande"/>
      <w:sz w:val="22"/>
    </w:rPr>
  </w:style>
  <w:style w:type="paragraph" w:styleId="ListParagraph">
    <w:name w:val="List Paragraph"/>
    <w:basedOn w:val="Normal"/>
    <w:uiPriority w:val="34"/>
    <w:rsid w:val="006F4383"/>
    <w:pPr>
      <w:ind w:left="720"/>
      <w:contextualSpacing/>
    </w:pPr>
  </w:style>
  <w:style w:type="paragraph" w:styleId="Header">
    <w:name w:val="header"/>
    <w:basedOn w:val="Normal"/>
    <w:link w:val="HeaderChar"/>
    <w:uiPriority w:val="99"/>
    <w:unhideWhenUsed/>
    <w:rsid w:val="006F4383"/>
    <w:pPr>
      <w:tabs>
        <w:tab w:val="center" w:pos="4320"/>
        <w:tab w:val="right" w:pos="8640"/>
      </w:tabs>
    </w:pPr>
  </w:style>
  <w:style w:type="character" w:customStyle="1" w:styleId="HeaderChar">
    <w:name w:val="Header Char"/>
    <w:basedOn w:val="DefaultParagraphFont"/>
    <w:link w:val="Header"/>
    <w:uiPriority w:val="99"/>
    <w:rsid w:val="006F4383"/>
    <w:rPr>
      <w:rFonts w:ascii="Calibri" w:hAnsi="Calibri"/>
      <w:sz w:val="22"/>
    </w:rPr>
  </w:style>
  <w:style w:type="paragraph" w:styleId="Footer">
    <w:name w:val="footer"/>
    <w:basedOn w:val="Normal"/>
    <w:link w:val="FooterChar"/>
    <w:uiPriority w:val="99"/>
    <w:unhideWhenUsed/>
    <w:rsid w:val="006F4383"/>
    <w:pPr>
      <w:tabs>
        <w:tab w:val="center" w:pos="4320"/>
        <w:tab w:val="right" w:pos="8640"/>
      </w:tabs>
    </w:pPr>
  </w:style>
  <w:style w:type="character" w:customStyle="1" w:styleId="FooterChar">
    <w:name w:val="Footer Char"/>
    <w:basedOn w:val="DefaultParagraphFont"/>
    <w:link w:val="Footer"/>
    <w:uiPriority w:val="99"/>
    <w:rsid w:val="006F4383"/>
    <w:rPr>
      <w:rFonts w:ascii="Calibri" w:hAnsi="Calibri"/>
      <w:sz w:val="22"/>
    </w:rPr>
  </w:style>
  <w:style w:type="character" w:styleId="PageNumber">
    <w:name w:val="page number"/>
    <w:basedOn w:val="DefaultParagraphFont"/>
    <w:uiPriority w:val="99"/>
    <w:semiHidden/>
    <w:unhideWhenUsed/>
    <w:rsid w:val="006F4383"/>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
    <w:basedOn w:val="DefaultParagraphFont"/>
    <w:uiPriority w:val="99"/>
    <w:unhideWhenUsed/>
    <w:rsid w:val="006F4383"/>
    <w:rPr>
      <w:color w:val="0000FF" w:themeColor="hyperlink"/>
      <w:u w:val="single"/>
    </w:rPr>
  </w:style>
  <w:style w:type="character" w:customStyle="1" w:styleId="BoldUnderlineUNDO">
    <w:name w:val="Bold.Underline.UNDO"/>
    <w:uiPriority w:val="1"/>
    <w:qFormat/>
    <w:rsid w:val="009E68A0"/>
    <w:rPr>
      <w:b w:val="0"/>
    </w:rPr>
  </w:style>
  <w:style w:type="paragraph" w:styleId="FootnoteText">
    <w:name w:val="footnote text"/>
    <w:basedOn w:val="Normal"/>
    <w:link w:val="FootnoteTextChar"/>
    <w:rsid w:val="009E68A0"/>
    <w:rPr>
      <w:rFonts w:asciiTheme="minorHAnsi" w:hAnsiTheme="minorHAnsi"/>
      <w:sz w:val="24"/>
    </w:rPr>
  </w:style>
  <w:style w:type="character" w:customStyle="1" w:styleId="FootnoteTextChar">
    <w:name w:val="Footnote Text Char"/>
    <w:basedOn w:val="DefaultParagraphFont"/>
    <w:link w:val="FootnoteText"/>
    <w:rsid w:val="009E68A0"/>
  </w:style>
  <w:style w:type="character" w:styleId="FootnoteReference">
    <w:name w:val="footnote reference"/>
    <w:basedOn w:val="DefaultParagraphFont"/>
    <w:rsid w:val="009E68A0"/>
    <w:rPr>
      <w:vertAlign w:val="superscript"/>
    </w:rPr>
  </w:style>
  <w:style w:type="character" w:customStyle="1" w:styleId="apple-converted-space">
    <w:name w:val="apple-converted-space"/>
    <w:basedOn w:val="DefaultParagraphFont"/>
    <w:rsid w:val="009E68A0"/>
  </w:style>
  <w:style w:type="character" w:customStyle="1" w:styleId="reference-accessdate">
    <w:name w:val="reference-accessdate"/>
    <w:basedOn w:val="DefaultParagraphFont"/>
    <w:rsid w:val="009E68A0"/>
  </w:style>
  <w:style w:type="character" w:customStyle="1" w:styleId="nowrap">
    <w:name w:val="nowrap"/>
    <w:basedOn w:val="DefaultParagraphFont"/>
    <w:rsid w:val="009E68A0"/>
  </w:style>
  <w:style w:type="paragraph" w:customStyle="1" w:styleId="textbold">
    <w:name w:val="text bold"/>
    <w:basedOn w:val="Normal"/>
    <w:link w:val="Emphasis"/>
    <w:uiPriority w:val="7"/>
    <w:qFormat/>
    <w:rsid w:val="001B5817"/>
    <w:pPr>
      <w:pBdr>
        <w:top w:val="single" w:sz="4" w:space="0" w:color="auto"/>
        <w:left w:val="single" w:sz="4" w:space="0" w:color="auto"/>
        <w:bottom w:val="single" w:sz="4" w:space="0" w:color="auto"/>
        <w:right w:val="single" w:sz="4" w:space="0" w:color="auto"/>
      </w:pBdr>
      <w:spacing w:after="160" w:line="256" w:lineRule="auto"/>
      <w:ind w:left="720"/>
      <w:jc w:val="both"/>
    </w:pPr>
    <w:rPr>
      <w:b/>
      <w:iCs/>
      <w:u w:val="single"/>
      <w:bdr w:val="single" w:sz="18" w:space="0" w:color="auto"/>
    </w:rPr>
  </w:style>
  <w:style w:type="character" w:customStyle="1" w:styleId="BoldUnderline">
    <w:name w:val="Bold.Underline"/>
    <w:uiPriority w:val="1"/>
    <w:qFormat/>
    <w:rsid w:val="001B5817"/>
    <w:rPr>
      <w:b/>
      <w:u w:val="single"/>
    </w:rPr>
  </w:style>
  <w:style w:type="character" w:customStyle="1" w:styleId="Minimize">
    <w:name w:val="Minimize"/>
    <w:uiPriority w:val="1"/>
    <w:qFormat/>
    <w:rsid w:val="001B5817"/>
    <w:rPr>
      <w:rFonts w:asciiTheme="minorHAnsi" w:hAnsiTheme="minorHAnsi"/>
      <w:sz w:val="16"/>
    </w:rPr>
  </w:style>
  <w:style w:type="character" w:customStyle="1" w:styleId="CardTextChar">
    <w:name w:val="Card Text Char"/>
    <w:basedOn w:val="DefaultParagraphFont"/>
    <w:locked/>
    <w:rsid w:val="001B5817"/>
    <w:rPr>
      <w:rFonts w:ascii="Cambria" w:hAnsi="Cambria" w:cs="Tahoma"/>
      <w:szCs w:val="22"/>
    </w:rPr>
  </w:style>
  <w:style w:type="paragraph" w:customStyle="1" w:styleId="Citation">
    <w:name w:val="Citation"/>
    <w:basedOn w:val="Normal"/>
    <w:rsid w:val="001B5817"/>
    <w:rPr>
      <w:rFonts w:asciiTheme="minorHAnsi" w:hAnsiTheme="minorHAnsi"/>
      <w:sz w:val="24"/>
    </w:rPr>
  </w:style>
  <w:style w:type="paragraph" w:customStyle="1" w:styleId="m-2372104162796280193s9">
    <w:name w:val="m_-2372104162796280193s9"/>
    <w:basedOn w:val="Normal"/>
    <w:rsid w:val="001B5817"/>
    <w:pPr>
      <w:spacing w:before="100" w:beforeAutospacing="1" w:after="100" w:afterAutospacing="1"/>
    </w:pPr>
    <w:rPr>
      <w:rFonts w:ascii="Times" w:hAnsi="Times"/>
      <w:sz w:val="20"/>
      <w:szCs w:val="20"/>
    </w:rPr>
  </w:style>
  <w:style w:type="character" w:customStyle="1" w:styleId="m-2372104162796280193s8">
    <w:name w:val="m_-2372104162796280193s8"/>
    <w:basedOn w:val="DefaultParagraphFont"/>
    <w:rsid w:val="001B5817"/>
  </w:style>
  <w:style w:type="paragraph" w:customStyle="1" w:styleId="m-2372104162796280193s2">
    <w:name w:val="m_-2372104162796280193s2"/>
    <w:basedOn w:val="Normal"/>
    <w:rsid w:val="001B5817"/>
    <w:pPr>
      <w:spacing w:before="100" w:beforeAutospacing="1" w:after="100" w:afterAutospacing="1"/>
    </w:pPr>
    <w:rPr>
      <w:rFonts w:ascii="Times" w:hAnsi="Times"/>
      <w:sz w:val="20"/>
      <w:szCs w:val="20"/>
    </w:rPr>
  </w:style>
  <w:style w:type="character" w:customStyle="1" w:styleId="m-2372104162796280193s12">
    <w:name w:val="m_-2372104162796280193s12"/>
    <w:basedOn w:val="DefaultParagraphFont"/>
    <w:rsid w:val="001B5817"/>
  </w:style>
  <w:style w:type="character" w:customStyle="1" w:styleId="m-2372104162796280193s11">
    <w:name w:val="m_-2372104162796280193s11"/>
    <w:basedOn w:val="DefaultParagraphFont"/>
    <w:rsid w:val="001B5817"/>
  </w:style>
  <w:style w:type="character" w:customStyle="1" w:styleId="m-2372104162796280193s13">
    <w:name w:val="m_-2372104162796280193s13"/>
    <w:basedOn w:val="DefaultParagraphFont"/>
    <w:rsid w:val="001B5817"/>
  </w:style>
  <w:style w:type="character" w:customStyle="1" w:styleId="m-2372104162796280193s15">
    <w:name w:val="m_-2372104162796280193s15"/>
    <w:basedOn w:val="DefaultParagraphFont"/>
    <w:rsid w:val="001B5817"/>
  </w:style>
  <w:style w:type="character" w:customStyle="1" w:styleId="m-2372104162796280193s16">
    <w:name w:val="m_-2372104162796280193s16"/>
    <w:basedOn w:val="DefaultParagraphFont"/>
    <w:rsid w:val="001B581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6F4383"/>
    <w:rPr>
      <w:rFonts w:ascii="Calibri" w:hAnsi="Calibri"/>
      <w:sz w:val="22"/>
    </w:rPr>
  </w:style>
  <w:style w:type="paragraph" w:styleId="Heading1">
    <w:name w:val="heading 1"/>
    <w:aliases w:val="Pocket"/>
    <w:basedOn w:val="Normal"/>
    <w:next w:val="Normal"/>
    <w:link w:val="Heading1Char"/>
    <w:uiPriority w:val="9"/>
    <w:qFormat/>
    <w:rsid w:val="006F438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6F4383"/>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6F4383"/>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Big card,body,Normal Tag,no read,heading 2, Ch,No Spacing1,No Spacing11,No Spacing111,No Spacing112,No Spacing1121,No Spacing2,Debate Text,Read stuff,No Spacing4,No Spacing21,CD - Cite,Heading 2 Char2 Char,TAG,Ch,No Spacing211,t,Tag1,Card"/>
    <w:basedOn w:val="Normal"/>
    <w:next w:val="Normal"/>
    <w:link w:val="Heading4Char"/>
    <w:uiPriority w:val="9"/>
    <w:unhideWhenUsed/>
    <w:qFormat/>
    <w:rsid w:val="006F4383"/>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mphasis in card,tag2,Size 10,Evidence,Minimized,minimized,Highlighted,Underlined,CD Card,ED - Tag,emphasis,Bold Underline,Emphasis!!,small,Qualifications,bold underline,normal card text,Shrunk,qualifications in card,qualifications,Style1,Box"/>
    <w:basedOn w:val="DefaultParagraphFont"/>
    <w:link w:val="textbold"/>
    <w:uiPriority w:val="7"/>
    <w:qFormat/>
    <w:rsid w:val="006F4383"/>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6F4383"/>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6F4383"/>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6F4383"/>
    <w:rPr>
      <w:rFonts w:asciiTheme="majorHAnsi" w:eastAsiaTheme="majorEastAsia" w:hAnsiTheme="majorHAnsi" w:cstheme="majorBidi"/>
      <w:b/>
      <w:bCs/>
      <w:sz w:val="32"/>
      <w:u w:val="single"/>
    </w:rPr>
  </w:style>
  <w:style w:type="character" w:customStyle="1" w:styleId="Heading4Char">
    <w:name w:val="Heading 4 Char"/>
    <w:aliases w:val="Tag Char,Big card Char,body Char,Normal Tag Char,no read Char,heading 2 Char, Ch Char,No Spacing1 Char,No Spacing11 Char,No Spacing111 Char,No Spacing112 Char,No Spacing1121 Char,No Spacing2 Char,Debate Text Char,Read stuff Char,TAG Char"/>
    <w:basedOn w:val="DefaultParagraphFont"/>
    <w:link w:val="Heading4"/>
    <w:uiPriority w:val="9"/>
    <w:rsid w:val="006F4383"/>
    <w:rPr>
      <w:rFonts w:asciiTheme="majorHAnsi" w:eastAsiaTheme="majorEastAsia" w:hAnsiTheme="majorHAnsi" w:cstheme="majorBidi"/>
      <w:b/>
      <w:bCs/>
      <w:iCs/>
      <w:sz w:val="26"/>
    </w:rPr>
  </w:style>
  <w:style w:type="paragraph" w:styleId="NoSpacing">
    <w:name w:val="No Spacing"/>
    <w:uiPriority w:val="1"/>
    <w:rsid w:val="006F4383"/>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Not.,Not"/>
    <w:basedOn w:val="DefaultParagraphFont"/>
    <w:uiPriority w:val="1"/>
    <w:qFormat/>
    <w:rsid w:val="006F4383"/>
    <w:rPr>
      <w:b/>
      <w:sz w:val="26"/>
      <w:u w:val="none"/>
    </w:rPr>
  </w:style>
  <w:style w:type="character" w:customStyle="1" w:styleId="StyleBoldUnderline">
    <w:name w:val="Style Bold Underline"/>
    <w:aliases w:val="Underline,Style Underline,apple-style-span + 6 pt,Bold,Kern at 16 pt,Intense Emphasis1,Intense Emphasis2,HHeading 3 + 12 pt,Minimized Char,Heading 3 Char Char Char Char Char,c,Citation Char Char Char,Style,ci,Intense Emphasis3,9.5 p"/>
    <w:basedOn w:val="DefaultParagraphFont"/>
    <w:uiPriority w:val="1"/>
    <w:qFormat/>
    <w:rsid w:val="006F4383"/>
    <w:rPr>
      <w:b/>
      <w:sz w:val="22"/>
      <w:u w:val="single"/>
    </w:rPr>
  </w:style>
  <w:style w:type="paragraph" w:styleId="DocumentMap">
    <w:name w:val="Document Map"/>
    <w:basedOn w:val="Normal"/>
    <w:link w:val="DocumentMapChar"/>
    <w:uiPriority w:val="99"/>
    <w:semiHidden/>
    <w:unhideWhenUsed/>
    <w:rsid w:val="006F4383"/>
    <w:rPr>
      <w:rFonts w:ascii="Lucida Grande" w:hAnsi="Lucida Grande" w:cs="Lucida Grande"/>
    </w:rPr>
  </w:style>
  <w:style w:type="character" w:customStyle="1" w:styleId="DocumentMapChar">
    <w:name w:val="Document Map Char"/>
    <w:basedOn w:val="DefaultParagraphFont"/>
    <w:link w:val="DocumentMap"/>
    <w:uiPriority w:val="99"/>
    <w:semiHidden/>
    <w:rsid w:val="006F4383"/>
    <w:rPr>
      <w:rFonts w:ascii="Lucida Grande" w:hAnsi="Lucida Grande" w:cs="Lucida Grande"/>
      <w:sz w:val="22"/>
    </w:rPr>
  </w:style>
  <w:style w:type="paragraph" w:styleId="ListParagraph">
    <w:name w:val="List Paragraph"/>
    <w:basedOn w:val="Normal"/>
    <w:uiPriority w:val="34"/>
    <w:rsid w:val="006F4383"/>
    <w:pPr>
      <w:ind w:left="720"/>
      <w:contextualSpacing/>
    </w:pPr>
  </w:style>
  <w:style w:type="paragraph" w:styleId="Header">
    <w:name w:val="header"/>
    <w:basedOn w:val="Normal"/>
    <w:link w:val="HeaderChar"/>
    <w:uiPriority w:val="99"/>
    <w:unhideWhenUsed/>
    <w:rsid w:val="006F4383"/>
    <w:pPr>
      <w:tabs>
        <w:tab w:val="center" w:pos="4320"/>
        <w:tab w:val="right" w:pos="8640"/>
      </w:tabs>
    </w:pPr>
  </w:style>
  <w:style w:type="character" w:customStyle="1" w:styleId="HeaderChar">
    <w:name w:val="Header Char"/>
    <w:basedOn w:val="DefaultParagraphFont"/>
    <w:link w:val="Header"/>
    <w:uiPriority w:val="99"/>
    <w:rsid w:val="006F4383"/>
    <w:rPr>
      <w:rFonts w:ascii="Calibri" w:hAnsi="Calibri"/>
      <w:sz w:val="22"/>
    </w:rPr>
  </w:style>
  <w:style w:type="paragraph" w:styleId="Footer">
    <w:name w:val="footer"/>
    <w:basedOn w:val="Normal"/>
    <w:link w:val="FooterChar"/>
    <w:uiPriority w:val="99"/>
    <w:unhideWhenUsed/>
    <w:rsid w:val="006F4383"/>
    <w:pPr>
      <w:tabs>
        <w:tab w:val="center" w:pos="4320"/>
        <w:tab w:val="right" w:pos="8640"/>
      </w:tabs>
    </w:pPr>
  </w:style>
  <w:style w:type="character" w:customStyle="1" w:styleId="FooterChar">
    <w:name w:val="Footer Char"/>
    <w:basedOn w:val="DefaultParagraphFont"/>
    <w:link w:val="Footer"/>
    <w:uiPriority w:val="99"/>
    <w:rsid w:val="006F4383"/>
    <w:rPr>
      <w:rFonts w:ascii="Calibri" w:hAnsi="Calibri"/>
      <w:sz w:val="22"/>
    </w:rPr>
  </w:style>
  <w:style w:type="character" w:styleId="PageNumber">
    <w:name w:val="page number"/>
    <w:basedOn w:val="DefaultParagraphFont"/>
    <w:uiPriority w:val="99"/>
    <w:semiHidden/>
    <w:unhideWhenUsed/>
    <w:rsid w:val="006F4383"/>
  </w:style>
  <w:style w:type="character" w:styleId="Hyperlink">
    <w:name w:val="Hyperlink"/>
    <w:aliases w:val="heading 1 (block title),Important,Read,Internet Link,Analytic Text,Internet link,Char Char1,Heading 3 Char1,Block Char1,No Underline Char1,Char Char Char Char Char Char Char Char1,Text 7 Char1,Tags v 2 Char1,Card Text"/>
    <w:basedOn w:val="DefaultParagraphFont"/>
    <w:uiPriority w:val="99"/>
    <w:unhideWhenUsed/>
    <w:rsid w:val="006F4383"/>
    <w:rPr>
      <w:color w:val="0000FF" w:themeColor="hyperlink"/>
      <w:u w:val="single"/>
    </w:rPr>
  </w:style>
  <w:style w:type="character" w:customStyle="1" w:styleId="BoldUnderlineUNDO">
    <w:name w:val="Bold.Underline.UNDO"/>
    <w:uiPriority w:val="1"/>
    <w:qFormat/>
    <w:rsid w:val="009E68A0"/>
    <w:rPr>
      <w:b w:val="0"/>
    </w:rPr>
  </w:style>
  <w:style w:type="paragraph" w:styleId="FootnoteText">
    <w:name w:val="footnote text"/>
    <w:basedOn w:val="Normal"/>
    <w:link w:val="FootnoteTextChar"/>
    <w:rsid w:val="009E68A0"/>
    <w:rPr>
      <w:rFonts w:asciiTheme="minorHAnsi" w:hAnsiTheme="minorHAnsi"/>
      <w:sz w:val="24"/>
    </w:rPr>
  </w:style>
  <w:style w:type="character" w:customStyle="1" w:styleId="FootnoteTextChar">
    <w:name w:val="Footnote Text Char"/>
    <w:basedOn w:val="DefaultParagraphFont"/>
    <w:link w:val="FootnoteText"/>
    <w:rsid w:val="009E68A0"/>
  </w:style>
  <w:style w:type="character" w:styleId="FootnoteReference">
    <w:name w:val="footnote reference"/>
    <w:basedOn w:val="DefaultParagraphFont"/>
    <w:rsid w:val="009E68A0"/>
    <w:rPr>
      <w:vertAlign w:val="superscript"/>
    </w:rPr>
  </w:style>
  <w:style w:type="character" w:customStyle="1" w:styleId="apple-converted-space">
    <w:name w:val="apple-converted-space"/>
    <w:basedOn w:val="DefaultParagraphFont"/>
    <w:rsid w:val="009E68A0"/>
  </w:style>
  <w:style w:type="character" w:customStyle="1" w:styleId="reference-accessdate">
    <w:name w:val="reference-accessdate"/>
    <w:basedOn w:val="DefaultParagraphFont"/>
    <w:rsid w:val="009E68A0"/>
  </w:style>
  <w:style w:type="character" w:customStyle="1" w:styleId="nowrap">
    <w:name w:val="nowrap"/>
    <w:basedOn w:val="DefaultParagraphFont"/>
    <w:rsid w:val="009E68A0"/>
  </w:style>
  <w:style w:type="paragraph" w:customStyle="1" w:styleId="textbold">
    <w:name w:val="text bold"/>
    <w:basedOn w:val="Normal"/>
    <w:link w:val="Emphasis"/>
    <w:uiPriority w:val="7"/>
    <w:qFormat/>
    <w:rsid w:val="001B5817"/>
    <w:pPr>
      <w:pBdr>
        <w:top w:val="single" w:sz="4" w:space="0" w:color="auto"/>
        <w:left w:val="single" w:sz="4" w:space="0" w:color="auto"/>
        <w:bottom w:val="single" w:sz="4" w:space="0" w:color="auto"/>
        <w:right w:val="single" w:sz="4" w:space="0" w:color="auto"/>
      </w:pBdr>
      <w:spacing w:after="160" w:line="256" w:lineRule="auto"/>
      <w:ind w:left="720"/>
      <w:jc w:val="both"/>
    </w:pPr>
    <w:rPr>
      <w:b/>
      <w:iCs/>
      <w:u w:val="single"/>
      <w:bdr w:val="single" w:sz="18" w:space="0" w:color="auto"/>
    </w:rPr>
  </w:style>
  <w:style w:type="character" w:customStyle="1" w:styleId="BoldUnderline">
    <w:name w:val="Bold.Underline"/>
    <w:uiPriority w:val="1"/>
    <w:qFormat/>
    <w:rsid w:val="001B5817"/>
    <w:rPr>
      <w:b/>
      <w:u w:val="single"/>
    </w:rPr>
  </w:style>
  <w:style w:type="character" w:customStyle="1" w:styleId="Minimize">
    <w:name w:val="Minimize"/>
    <w:uiPriority w:val="1"/>
    <w:qFormat/>
    <w:rsid w:val="001B5817"/>
    <w:rPr>
      <w:rFonts w:asciiTheme="minorHAnsi" w:hAnsiTheme="minorHAnsi"/>
      <w:sz w:val="16"/>
    </w:rPr>
  </w:style>
  <w:style w:type="character" w:customStyle="1" w:styleId="CardTextChar">
    <w:name w:val="Card Text Char"/>
    <w:basedOn w:val="DefaultParagraphFont"/>
    <w:locked/>
    <w:rsid w:val="001B5817"/>
    <w:rPr>
      <w:rFonts w:ascii="Cambria" w:hAnsi="Cambria" w:cs="Tahoma"/>
      <w:szCs w:val="22"/>
    </w:rPr>
  </w:style>
  <w:style w:type="paragraph" w:customStyle="1" w:styleId="Citation">
    <w:name w:val="Citation"/>
    <w:basedOn w:val="Normal"/>
    <w:rsid w:val="001B5817"/>
    <w:rPr>
      <w:rFonts w:asciiTheme="minorHAnsi" w:hAnsiTheme="minorHAnsi"/>
      <w:sz w:val="24"/>
    </w:rPr>
  </w:style>
  <w:style w:type="paragraph" w:customStyle="1" w:styleId="m-2372104162796280193s9">
    <w:name w:val="m_-2372104162796280193s9"/>
    <w:basedOn w:val="Normal"/>
    <w:rsid w:val="001B5817"/>
    <w:pPr>
      <w:spacing w:before="100" w:beforeAutospacing="1" w:after="100" w:afterAutospacing="1"/>
    </w:pPr>
    <w:rPr>
      <w:rFonts w:ascii="Times" w:hAnsi="Times"/>
      <w:sz w:val="20"/>
      <w:szCs w:val="20"/>
    </w:rPr>
  </w:style>
  <w:style w:type="character" w:customStyle="1" w:styleId="m-2372104162796280193s8">
    <w:name w:val="m_-2372104162796280193s8"/>
    <w:basedOn w:val="DefaultParagraphFont"/>
    <w:rsid w:val="001B5817"/>
  </w:style>
  <w:style w:type="paragraph" w:customStyle="1" w:styleId="m-2372104162796280193s2">
    <w:name w:val="m_-2372104162796280193s2"/>
    <w:basedOn w:val="Normal"/>
    <w:rsid w:val="001B5817"/>
    <w:pPr>
      <w:spacing w:before="100" w:beforeAutospacing="1" w:after="100" w:afterAutospacing="1"/>
    </w:pPr>
    <w:rPr>
      <w:rFonts w:ascii="Times" w:hAnsi="Times"/>
      <w:sz w:val="20"/>
      <w:szCs w:val="20"/>
    </w:rPr>
  </w:style>
  <w:style w:type="character" w:customStyle="1" w:styleId="m-2372104162796280193s12">
    <w:name w:val="m_-2372104162796280193s12"/>
    <w:basedOn w:val="DefaultParagraphFont"/>
    <w:rsid w:val="001B5817"/>
  </w:style>
  <w:style w:type="character" w:customStyle="1" w:styleId="m-2372104162796280193s11">
    <w:name w:val="m_-2372104162796280193s11"/>
    <w:basedOn w:val="DefaultParagraphFont"/>
    <w:rsid w:val="001B5817"/>
  </w:style>
  <w:style w:type="character" w:customStyle="1" w:styleId="m-2372104162796280193s13">
    <w:name w:val="m_-2372104162796280193s13"/>
    <w:basedOn w:val="DefaultParagraphFont"/>
    <w:rsid w:val="001B5817"/>
  </w:style>
  <w:style w:type="character" w:customStyle="1" w:styleId="m-2372104162796280193s15">
    <w:name w:val="m_-2372104162796280193s15"/>
    <w:basedOn w:val="DefaultParagraphFont"/>
    <w:rsid w:val="001B5817"/>
  </w:style>
  <w:style w:type="character" w:customStyle="1" w:styleId="m-2372104162796280193s16">
    <w:name w:val="m_-2372104162796280193s16"/>
    <w:basedOn w:val="DefaultParagraphFont"/>
    <w:rsid w:val="001B5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376831">
      <w:bodyDiv w:val="1"/>
      <w:marLeft w:val="0"/>
      <w:marRight w:val="0"/>
      <w:marTop w:val="0"/>
      <w:marBottom w:val="0"/>
      <w:divBdr>
        <w:top w:val="none" w:sz="0" w:space="0" w:color="auto"/>
        <w:left w:val="none" w:sz="0" w:space="0" w:color="auto"/>
        <w:bottom w:val="none" w:sz="0" w:space="0" w:color="auto"/>
        <w:right w:val="none" w:sz="0" w:space="0" w:color="auto"/>
      </w:divBdr>
    </w:div>
    <w:div w:id="732316006">
      <w:bodyDiv w:val="1"/>
      <w:marLeft w:val="0"/>
      <w:marRight w:val="0"/>
      <w:marTop w:val="0"/>
      <w:marBottom w:val="0"/>
      <w:divBdr>
        <w:top w:val="none" w:sz="0" w:space="0" w:color="auto"/>
        <w:left w:val="none" w:sz="0" w:space="0" w:color="auto"/>
        <w:bottom w:val="none" w:sz="0" w:space="0" w:color="auto"/>
        <w:right w:val="none" w:sz="0" w:space="0" w:color="auto"/>
      </w:divBdr>
    </w:div>
    <w:div w:id="18616281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arke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25</Pages>
  <Words>1749</Words>
  <Characters>9974</Characters>
  <Application>Microsoft Macintosh Word</Application>
  <DocSecurity>0</DocSecurity>
  <Lines>83</Lines>
  <Paragraphs>23</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T</vt:lpstr>
      <vt:lpstr>2NR Pragmatics</vt:lpstr>
      <vt:lpstr>    2NR Overview</vt:lpstr>
      <vt:lpstr>    AT Solvency Advocate Solves</vt:lpstr>
      <vt:lpstr>    AT Disclosure Solves </vt:lpstr>
      <vt:lpstr>    AT You Will Read PICs</vt:lpstr>
      <vt:lpstr>    AT Aff Has to Prep Every DA</vt:lpstr>
      <vt:lpstr>    AT only spec this group</vt:lpstr>
      <vt:lpstr>    AT Stable Advocacy</vt:lpstr>
      <vt:lpstr>    AT Side Bias</vt:lpstr>
      <vt:lpstr>    AT Depth/Research (redo too long) </vt:lpstr>
      <vt:lpstr>    AT Clash/Resolvability</vt:lpstr>
      <vt:lpstr>    AT Quasi-Policy</vt:lpstr>
      <vt:lpstr>    AT key to empirics</vt:lpstr>
      <vt:lpstr>    AT truth proposition</vt:lpstr>
      <vt:lpstr>2NR Semantics</vt:lpstr>
      <vt:lpstr>    Not offense for the AFF</vt:lpstr>
      <vt:lpstr>    Definition Comparison</vt:lpstr>
      <vt:lpstr>        Overview </vt:lpstr>
      <vt:lpstr>        AT leslie</vt:lpstr>
      <vt:lpstr>        AT Existential Bare plurals</vt:lpstr>
      <vt:lpstr>    Semantics &amp; Reasonability</vt:lpstr>
      <vt:lpstr>2NR AT Nebel T is racist</vt:lpstr>
      <vt:lpstr>AT: Harvard Westlake</vt:lpstr>
      <vt:lpstr>        Semantics</vt:lpstr>
    </vt:vector>
  </TitlesOfParts>
  <Manager/>
  <Company/>
  <LinksUpToDate>false</LinksUpToDate>
  <CharactersWithSpaces>11700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 Whitfill</dc:creator>
  <cp:keywords/>
  <dc:description/>
  <cp:lastModifiedBy>Parker Whitfill</cp:lastModifiedBy>
  <cp:revision>2</cp:revision>
  <dcterms:created xsi:type="dcterms:W3CDTF">2017-05-04T17:46:00Z</dcterms:created>
  <dcterms:modified xsi:type="dcterms:W3CDTF">2017-05-04T17:46:00Z</dcterms:modified>
  <cp:category/>
</cp:coreProperties>
</file>